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894" w:rsidRPr="00B96B00" w:rsidRDefault="00B96B00" w:rsidP="00573FD3">
      <w:pPr>
        <w:pStyle w:val="Tytu"/>
        <w:tabs>
          <w:tab w:val="left" w:pos="851"/>
        </w:tabs>
        <w:spacing w:line="360" w:lineRule="auto"/>
        <w:rPr>
          <w:b/>
          <w:color w:val="215868"/>
          <w:sz w:val="36"/>
          <w:szCs w:val="36"/>
        </w:rPr>
      </w:pPr>
      <w:r w:rsidRPr="00B96B00">
        <w:rPr>
          <w:b/>
          <w:color w:val="215868"/>
          <w:sz w:val="36"/>
          <w:szCs w:val="36"/>
        </w:rPr>
        <w:t>Zadani</w:t>
      </w:r>
      <w:r w:rsidR="003F6AB7">
        <w:rPr>
          <w:b/>
          <w:color w:val="215868"/>
          <w:sz w:val="36"/>
          <w:szCs w:val="36"/>
        </w:rPr>
        <w:t>e</w:t>
      </w:r>
    </w:p>
    <w:p w:rsidR="00C123B1" w:rsidRPr="00C123B1" w:rsidRDefault="00C123B1" w:rsidP="00C123B1">
      <w:pPr>
        <w:rPr>
          <w:lang w:eastAsia="pl-PL"/>
        </w:rPr>
      </w:pPr>
    </w:p>
    <w:p w:rsidR="00E56EA3" w:rsidRDefault="00D238DC" w:rsidP="00E56EA3">
      <w:pPr>
        <w:pStyle w:val="Tytu"/>
        <w:numPr>
          <w:ilvl w:val="0"/>
          <w:numId w:val="6"/>
        </w:numPr>
        <w:tabs>
          <w:tab w:val="left" w:pos="426"/>
        </w:tabs>
        <w:spacing w:line="276" w:lineRule="auto"/>
        <w:rPr>
          <w:noProof/>
          <w:color w:val="215868"/>
          <w:sz w:val="32"/>
          <w:szCs w:val="28"/>
        </w:rPr>
      </w:pPr>
      <w:r>
        <w:rPr>
          <w:noProof/>
          <w:color w:val="215868"/>
          <w:sz w:val="32"/>
          <w:szCs w:val="28"/>
        </w:rPr>
        <w:t>Uzupełnij grafy</w:t>
      </w:r>
      <w:r w:rsidR="00FD7445">
        <w:rPr>
          <w:noProof/>
          <w:color w:val="215868"/>
          <w:sz w:val="32"/>
          <w:szCs w:val="28"/>
        </w:rPr>
        <w:t>, zapisz w uproszczonej postaci</w:t>
      </w:r>
      <w:r>
        <w:rPr>
          <w:noProof/>
          <w:color w:val="215868"/>
          <w:sz w:val="32"/>
          <w:szCs w:val="28"/>
        </w:rPr>
        <w:t>:</w:t>
      </w:r>
      <w:r w:rsidR="00911D3A">
        <w:rPr>
          <w:noProof/>
          <w:color w:val="215868"/>
          <w:sz w:val="32"/>
          <w:szCs w:val="28"/>
        </w:rPr>
        <w:t xml:space="preserve"> </w:t>
      </w:r>
    </w:p>
    <w:p w:rsidR="00D238DC" w:rsidRPr="00E56EA3" w:rsidRDefault="00FD7445" w:rsidP="00E56EA3">
      <w:pPr>
        <w:pStyle w:val="Tytu"/>
        <w:tabs>
          <w:tab w:val="left" w:pos="426"/>
        </w:tabs>
        <w:spacing w:line="276" w:lineRule="auto"/>
        <w:rPr>
          <w:noProof/>
          <w:color w:val="215868"/>
          <w:sz w:val="32"/>
          <w:szCs w:val="28"/>
        </w:rPr>
      </w:pPr>
      <w:bookmarkStart w:id="0" w:name="_GoBack"/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2B0679BB" wp14:editId="3278C903">
                <wp:simplePos x="0" y="0"/>
                <wp:positionH relativeFrom="column">
                  <wp:posOffset>-329565</wp:posOffset>
                </wp:positionH>
                <wp:positionV relativeFrom="paragraph">
                  <wp:posOffset>4489450</wp:posOffset>
                </wp:positionV>
                <wp:extent cx="6172200" cy="2447925"/>
                <wp:effectExtent l="0" t="0" r="19050" b="28575"/>
                <wp:wrapNone/>
                <wp:docPr id="631" name="Grupa 6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72200" cy="2447925"/>
                          <a:chOff x="-228600" y="0"/>
                          <a:chExt cx="6172200" cy="2447925"/>
                        </a:xfrm>
                      </wpg:grpSpPr>
                      <wps:wsp>
                        <wps:cNvPr id="632" name="Prostokąt zaokrąglony 632"/>
                        <wps:cNvSpPr/>
                        <wps:spPr>
                          <a:xfrm>
                            <a:off x="-180975" y="0"/>
                            <a:ext cx="1457325" cy="54292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2">
                              <a:shade val="50000"/>
                            </a:schemeClr>
                          </a:lnRef>
                          <a:fillRef idx="1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56EA3" w:rsidRPr="00E56EA3" w:rsidRDefault="00BD5561" w:rsidP="00E56EA3">
                              <w:pPr>
                                <w:jc w:val="center"/>
                                <w:rPr>
                                  <w:sz w:val="32"/>
                                </w:rPr>
                              </w:p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3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32"/>
                                      </w:rPr>
                                      <m:t>2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32"/>
                                      </w:rPr>
                                      <m:t>3</m:t>
                                    </m:r>
                                  </m:den>
                                </m:f>
                              </m:oMath>
                              <w:r w:rsidR="00FD7445">
                                <w:rPr>
                                  <w:sz w:val="32"/>
                                </w:rPr>
                                <w:t>y</w:t>
                              </w:r>
                              <w:r w:rsidR="0078241C">
                                <w:rPr>
                                  <w:sz w:val="32"/>
                                </w:rPr>
                                <w:t xml:space="preserve"> + </w:t>
                              </w:r>
                              <w:r w:rsidR="00E56EA3" w:rsidRPr="00E56EA3">
                                <w:rPr>
                                  <w:sz w:val="32"/>
                                </w:rPr>
                                <w:t>8</w:t>
                              </w:r>
                              <w:r w:rsidR="00FD7445">
                                <w:rPr>
                                  <w:sz w:val="32"/>
                                </w:rPr>
                                <w:t>y</w:t>
                              </w:r>
                              <w:r w:rsidR="00E56EA3" w:rsidRPr="00E56EA3">
                                <w:rPr>
                                  <w:sz w:val="32"/>
                                  <w:vertAlign w:val="superscript"/>
                                </w:rPr>
                                <w:t xml:space="preserve">2 </w:t>
                              </w:r>
                              <w:r w:rsidR="00E56EA3" w:rsidRPr="00E56EA3">
                                <w:rPr>
                                  <w:sz w:val="32"/>
                                </w:rPr>
                                <w:t xml:space="preserve">– </w:t>
                              </w:r>
                              <w:r w:rsidR="00FD7445">
                                <w:rPr>
                                  <w:sz w:val="32"/>
                                </w:rPr>
                                <w:t>3yz</w:t>
                              </w:r>
                              <w:r w:rsidR="00E56EA3" w:rsidRPr="00E56EA3">
                                <w:rPr>
                                  <w:sz w:val="32"/>
                                  <w:vertAlign w:val="superscript"/>
                                </w:rPr>
                                <w:t>2</w:t>
                              </w:r>
                              <w:r w:rsidR="00E56EA3" w:rsidRPr="00E56EA3">
                                <w:rPr>
                                  <w:sz w:val="32"/>
                                </w:rPr>
                                <w:t xml:space="preserve"> 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3" name="Prostokąt zaokrąglony 633"/>
                        <wps:cNvSpPr/>
                        <wps:spPr>
                          <a:xfrm>
                            <a:off x="2971800" y="0"/>
                            <a:ext cx="1481695" cy="54292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2">
                              <a:shade val="50000"/>
                            </a:schemeClr>
                          </a:lnRef>
                          <a:fillRef idx="1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56EA3" w:rsidRPr="00FD7445" w:rsidRDefault="00BD5561" w:rsidP="00E56EA3"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4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</w:rPr>
                                      <m:t>5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</w:rPr>
                                      <m:t>2</m:t>
                                    </m:r>
                                  </m:den>
                                </m:f>
                              </m:oMath>
                              <w:r w:rsidR="00996C8D" w:rsidRPr="00FD7445">
                                <w:rPr>
                                  <w:sz w:val="24"/>
                                </w:rPr>
                                <w:t>a</w:t>
                              </w:r>
                              <w:r w:rsidR="005B5846" w:rsidRPr="00FD7445">
                                <w:rPr>
                                  <w:sz w:val="24"/>
                                </w:rPr>
                                <w:t>b</w:t>
                              </w:r>
                              <w:r w:rsidR="00FD7445" w:rsidRPr="00FD7445">
                                <w:rPr>
                                  <w:sz w:val="24"/>
                                </w:rPr>
                                <w:t xml:space="preserve">c </w:t>
                              </w:r>
                              <w:r w:rsidR="00996C8D" w:rsidRPr="00FD7445">
                                <w:rPr>
                                  <w:sz w:val="24"/>
                                </w:rPr>
                                <w:t>+</w:t>
                              </w:r>
                              <w:r w:rsidR="00FD7445" w:rsidRPr="00FD7445">
                                <w:rPr>
                                  <w:sz w:val="24"/>
                                </w:rPr>
                                <w:t xml:space="preserve"> </w:t>
                              </w:r>
                              <w:r w:rsidR="00E56EA3" w:rsidRPr="00FD7445">
                                <w:rPr>
                                  <w:sz w:val="24"/>
                                </w:rPr>
                                <w:t>5ab</w:t>
                              </w:r>
                              <w:r w:rsidR="00E56EA3" w:rsidRPr="00FD7445">
                                <w:rPr>
                                  <w:sz w:val="24"/>
                                  <w:vertAlign w:val="superscript"/>
                                </w:rPr>
                                <w:t xml:space="preserve">2 </w:t>
                              </w:r>
                              <w:r w:rsidR="00FD7445" w:rsidRPr="00FD7445">
                                <w:rPr>
                                  <w:sz w:val="24"/>
                                </w:rPr>
                                <w:t xml:space="preserve">c </w:t>
                              </w:r>
                              <w:r w:rsidR="00E56EA3" w:rsidRPr="00FD7445">
                                <w:rPr>
                                  <w:sz w:val="24"/>
                                </w:rPr>
                                <w:t xml:space="preserve">– </w:t>
                              </w:r>
                              <w:proofErr w:type="spellStart"/>
                              <w:r w:rsidR="00E56EA3" w:rsidRPr="00FD7445">
                                <w:rPr>
                                  <w:sz w:val="24"/>
                                </w:rPr>
                                <w:t>b</w:t>
                              </w:r>
                              <w:r w:rsidR="00FD7445" w:rsidRPr="00FD7445">
                                <w:rPr>
                                  <w:sz w:val="24"/>
                                </w:rPr>
                                <w:t>c</w:t>
                              </w:r>
                              <w:proofErr w:type="spellEnd"/>
                              <w:r w:rsidR="00E56EA3" w:rsidRPr="00FD7445">
                                <w:rPr>
                                  <w:sz w:val="24"/>
                                </w:rPr>
                                <w:t xml:space="preserve">   </w:t>
                              </w:r>
                            </w:p>
                            <w:p w:rsidR="00E56EA3" w:rsidRPr="00FD7445" w:rsidRDefault="00E56EA3" w:rsidP="00E56EA3">
                              <w:pPr>
                                <w:jc w:val="center"/>
                                <w:rPr>
                                  <w:sz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4" name="Prostokąt zaokrąglony 634"/>
                        <wps:cNvSpPr/>
                        <wps:spPr>
                          <a:xfrm>
                            <a:off x="4552950" y="0"/>
                            <a:ext cx="1390650" cy="54292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2">
                              <a:shade val="50000"/>
                            </a:schemeClr>
                          </a:lnRef>
                          <a:fillRef idx="1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56EA3" w:rsidRPr="00320AE5" w:rsidRDefault="00BD5561" w:rsidP="00E56EA3">
                              <w:pPr>
                                <w:jc w:val="center"/>
                                <w:rPr>
                                  <w:sz w:val="32"/>
                                </w:rPr>
                              </w:p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3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32"/>
                                      </w:rPr>
                                      <m:t>2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32"/>
                                      </w:rPr>
                                      <m:t>3</m:t>
                                    </m:r>
                                  </m:den>
                                </m:f>
                              </m:oMath>
                              <w:r w:rsidR="00E56EA3" w:rsidRPr="00320AE5">
                                <w:rPr>
                                  <w:sz w:val="32"/>
                                </w:rPr>
                                <w:t>s</w:t>
                              </w:r>
                              <w:r w:rsidR="00E56EA3" w:rsidRPr="00320AE5">
                                <w:rPr>
                                  <w:sz w:val="32"/>
                                  <w:vertAlign w:val="superscript"/>
                                </w:rPr>
                                <w:t xml:space="preserve">2 </w:t>
                              </w:r>
                              <w:r w:rsidR="00E56EA3" w:rsidRPr="00320AE5">
                                <w:rPr>
                                  <w:sz w:val="32"/>
                                </w:rPr>
                                <w:t xml:space="preserve">+ </w:t>
                              </w: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3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32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32"/>
                                      </w:rPr>
                                      <m:t>3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Cambria Math"/>
                                    <w:sz w:val="32"/>
                                  </w:rPr>
                                  <m:t>s</m:t>
                                </m:r>
                              </m:oMath>
                              <w:r w:rsidR="00E56EA3" w:rsidRPr="00320AE5">
                                <w:rPr>
                                  <w:sz w:val="32"/>
                                </w:rPr>
                                <w:t>t</w:t>
                              </w:r>
                              <w:r w:rsidR="00996C8D">
                                <w:rPr>
                                  <w:sz w:val="32"/>
                                </w:rPr>
                                <w:t xml:space="preserve"> - </w:t>
                              </w:r>
                              <w:r w:rsidR="00050B83">
                                <w:rPr>
                                  <w:sz w:val="32"/>
                                </w:rPr>
                                <w:t>2</w:t>
                              </w:r>
                              <w:r w:rsidR="00996C8D">
                                <w:rPr>
                                  <w:sz w:val="32"/>
                                </w:rPr>
                                <w:t>t</w:t>
                              </w:r>
                              <w:r w:rsidR="00E56EA3" w:rsidRPr="00320AE5">
                                <w:rPr>
                                  <w:sz w:val="32"/>
                                </w:rPr>
                                <w:t xml:space="preserve">   </w:t>
                              </w:r>
                            </w:p>
                            <w:p w:rsidR="00E56EA3" w:rsidRPr="00320AE5" w:rsidRDefault="00E56EA3" w:rsidP="00E56EA3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 w:rsidRPr="00320AE5"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5" name="Prostokąt zaokrąglony 635"/>
                        <wps:cNvSpPr/>
                        <wps:spPr>
                          <a:xfrm>
                            <a:off x="1465584" y="0"/>
                            <a:ext cx="1430016" cy="54292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2">
                              <a:shade val="50000"/>
                            </a:schemeClr>
                          </a:lnRef>
                          <a:fillRef idx="1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56EA3" w:rsidRPr="00996C8D" w:rsidRDefault="00BD5561" w:rsidP="00E56EA3">
                              <w:pPr>
                                <w:jc w:val="center"/>
                                <w:rPr>
                                  <w:sz w:val="28"/>
                                </w:rPr>
                              </w:p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</w:rPr>
                                      <m:t>9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</w:rPr>
                                      <m:t>3</m:t>
                                    </m:r>
                                  </m:den>
                                </m:f>
                              </m:oMath>
                              <w:r w:rsidR="00E56EA3" w:rsidRPr="00996C8D">
                                <w:rPr>
                                  <w:sz w:val="28"/>
                                </w:rPr>
                                <w:t xml:space="preserve"> y </w:t>
                              </w:r>
                              <w:r w:rsidR="00996C8D" w:rsidRPr="00996C8D">
                                <w:rPr>
                                  <w:sz w:val="28"/>
                                </w:rPr>
                                <w:t>–</w:t>
                              </w:r>
                              <w:r w:rsidR="00E56EA3" w:rsidRPr="00996C8D">
                                <w:rPr>
                                  <w:sz w:val="28"/>
                                </w:rPr>
                                <w:t xml:space="preserve"> </w:t>
                              </w:r>
                              <w:r w:rsidR="00996C8D" w:rsidRPr="00996C8D">
                                <w:rPr>
                                  <w:sz w:val="28"/>
                                </w:rPr>
                                <w:t>18x</w:t>
                              </w:r>
                              <w:r w:rsidR="00996C8D">
                                <w:rPr>
                                  <w:sz w:val="28"/>
                                </w:rPr>
                                <w:t xml:space="preserve"> </w:t>
                              </w:r>
                              <w:r w:rsidR="00996C8D" w:rsidRPr="00996C8D">
                                <w:rPr>
                                  <w:sz w:val="28"/>
                                </w:rPr>
                                <w:t>+</w:t>
                              </w:r>
                              <w:r w:rsidR="00996C8D">
                                <w:rPr>
                                  <w:sz w:val="28"/>
                                </w:rPr>
                                <w:t xml:space="preserve"> </w:t>
                              </w:r>
                              <w:r w:rsidR="00E56EA3" w:rsidRPr="00996C8D">
                                <w:rPr>
                                  <w:sz w:val="28"/>
                                </w:rPr>
                                <w:t>6xy</w:t>
                              </w:r>
                              <w:r w:rsidR="00E56EA3" w:rsidRPr="00996C8D">
                                <w:rPr>
                                  <w:sz w:val="28"/>
                                  <w:vertAlign w:val="superscript"/>
                                </w:rPr>
                                <w:t>3</w:t>
                              </w:r>
                              <w:r w:rsidR="00E56EA3" w:rsidRPr="00996C8D">
                                <w:rPr>
                                  <w:sz w:val="28"/>
                                </w:rPr>
                                <w:t xml:space="preserve">   </w:t>
                              </w:r>
                            </w:p>
                            <w:p w:rsidR="00E56EA3" w:rsidRPr="00996C8D" w:rsidRDefault="00E56EA3" w:rsidP="00E56EA3"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6" name="Strzałka w prawo z wcięciem 636"/>
                        <wps:cNvSpPr/>
                        <wps:spPr>
                          <a:xfrm rot="5400000">
                            <a:off x="-16931" y="1057277"/>
                            <a:ext cx="866775" cy="361950"/>
                          </a:xfrm>
                          <a:prstGeom prst="notchedRightArrow">
                            <a:avLst/>
                          </a:prstGeom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7" name="Strzałka w prawo z wcięciem 637"/>
                        <wps:cNvSpPr/>
                        <wps:spPr>
                          <a:xfrm rot="5400000">
                            <a:off x="4781550" y="1057275"/>
                            <a:ext cx="866775" cy="361950"/>
                          </a:xfrm>
                          <a:prstGeom prst="notchedRightArrow">
                            <a:avLst/>
                          </a:prstGeom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56EA3" w:rsidRDefault="00E56EA3" w:rsidP="00E56EA3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8" name="Strzałka w prawo z wcięciem 638"/>
                        <wps:cNvSpPr/>
                        <wps:spPr>
                          <a:xfrm rot="5400000">
                            <a:off x="3269314" y="1057276"/>
                            <a:ext cx="866775" cy="361950"/>
                          </a:xfrm>
                          <a:prstGeom prst="notchedRightArrow">
                            <a:avLst/>
                          </a:prstGeom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56EA3" w:rsidRDefault="00E56EA3" w:rsidP="00E56EA3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9" name="Strzałka w prawo z wcięciem 639"/>
                        <wps:cNvSpPr/>
                        <wps:spPr>
                          <a:xfrm rot="5400000">
                            <a:off x="1707981" y="1047751"/>
                            <a:ext cx="866775" cy="361950"/>
                          </a:xfrm>
                          <a:prstGeom prst="notchedRightArrow">
                            <a:avLst/>
                          </a:prstGeom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0" name="Prostokąt zaokrąglony 640"/>
                        <wps:cNvSpPr/>
                        <wps:spPr>
                          <a:xfrm>
                            <a:off x="-228600" y="1905000"/>
                            <a:ext cx="1447800" cy="54292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4"/>
                          </a:lnRef>
                          <a:fillRef idx="1">
                            <a:schemeClr val="lt1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56EA3" w:rsidRDefault="00E56EA3" w:rsidP="00E56EA3">
                              <w:pPr>
                                <w:jc w:val="center"/>
                              </w:pPr>
                              <w:r>
                                <w:t xml:space="preserve"> 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1" name="Prostokąt zaokrąglony 641"/>
                        <wps:cNvSpPr/>
                        <wps:spPr>
                          <a:xfrm>
                            <a:off x="3038474" y="1905000"/>
                            <a:ext cx="1350789" cy="54292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4"/>
                          </a:lnRef>
                          <a:fillRef idx="1">
                            <a:schemeClr val="lt1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2" name="Prostokąt zaokrąglony 642"/>
                        <wps:cNvSpPr/>
                        <wps:spPr>
                          <a:xfrm>
                            <a:off x="4552950" y="1905000"/>
                            <a:ext cx="1390650" cy="54292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4"/>
                          </a:lnRef>
                          <a:fillRef idx="1">
                            <a:schemeClr val="lt1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56EA3" w:rsidRDefault="00E56EA3" w:rsidP="00E56EA3">
                              <w:pPr>
                                <w:jc w:val="center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3" name="Prostokąt zaokrąglony 643"/>
                        <wps:cNvSpPr/>
                        <wps:spPr>
                          <a:xfrm>
                            <a:off x="1504949" y="1905000"/>
                            <a:ext cx="1328391" cy="54292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4"/>
                          </a:lnRef>
                          <a:fillRef idx="1">
                            <a:schemeClr val="lt1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56EA3" w:rsidRDefault="00E56EA3" w:rsidP="00E56EA3">
                              <w:pPr>
                                <w:jc w:val="center"/>
                              </w:pPr>
                              <w:r>
                                <w:t xml:space="preserve">  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4" name="Pole tekstowe 644"/>
                        <wps:cNvSpPr txBox="1"/>
                        <wps:spPr>
                          <a:xfrm>
                            <a:off x="487894" y="1038227"/>
                            <a:ext cx="538162" cy="3714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56EA3" w:rsidRPr="00A211E3" w:rsidRDefault="00E56EA3" w:rsidP="00E56EA3">
                              <w:pPr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:</w:t>
                              </w:r>
                              <w:r w:rsidRPr="00A211E3">
                                <w:rPr>
                                  <w:sz w:val="28"/>
                                </w:rPr>
                                <w:t xml:space="preserve"> (-2)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5" name="Pole tekstowe 645"/>
                        <wps:cNvSpPr txBox="1"/>
                        <wps:spPr>
                          <a:xfrm>
                            <a:off x="2162175" y="1028700"/>
                            <a:ext cx="581025" cy="3714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56EA3" w:rsidRPr="00A211E3" w:rsidRDefault="00E56EA3" w:rsidP="00E56EA3">
                              <w:pPr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: 3</w:t>
                              </w:r>
                              <w:r w:rsidR="00FD7445">
                                <w:rPr>
                                  <w:sz w:val="28"/>
                                </w:rPr>
                                <w:t>x</w:t>
                              </w:r>
                              <w:r>
                                <w:rPr>
                                  <w:sz w:val="28"/>
                                </w:rPr>
                                <w:t>y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6" name="Pole tekstowe 646"/>
                        <wps:cNvSpPr txBox="1"/>
                        <wps:spPr>
                          <a:xfrm>
                            <a:off x="3736039" y="952501"/>
                            <a:ext cx="537845" cy="4572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56EA3" w:rsidRPr="00A211E3" w:rsidRDefault="00E56EA3" w:rsidP="00E56EA3">
                              <w:pPr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 xml:space="preserve">: </w:t>
                              </w:r>
                              <w:r w:rsidR="005B5846">
                                <w:rPr>
                                  <w:sz w:val="28"/>
                                </w:rPr>
                                <w:t>5</w:t>
                              </w:r>
                              <w:r>
                                <w:rPr>
                                  <w:sz w:val="28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7" name="Pole tekstowe 647"/>
                        <wps:cNvSpPr txBox="1"/>
                        <wps:spPr>
                          <a:xfrm>
                            <a:off x="5228938" y="990600"/>
                            <a:ext cx="638462" cy="3714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56EA3" w:rsidRPr="00A211E3" w:rsidRDefault="00E56EA3" w:rsidP="00E56EA3">
                              <w:pPr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:</w:t>
                              </w:r>
                              <w:r w:rsidR="00F3057A">
                                <w:rPr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2</w:t>
                              </w:r>
                              <w:r w:rsidR="00F3057A">
                                <w:rPr>
                                  <w:sz w:val="28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upa 631" o:spid="_x0000_s1026" style="position:absolute;margin-left:-25.95pt;margin-top:353.5pt;width:486pt;height:192.75pt;z-index:251686912;mso-width-relative:margin" coordorigin="-2286" coordsize="61722,244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">
                <v:roundrect id="Prostokąt zaokrąglony 632" o:spid="_x0000_s1027" style="position:absolute;left:-1809;width:14572;height:5429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/IgsYA&#10;AADcAAAADwAAAGRycy9kb3ducmV2LnhtbESPQWvCQBSE7wX/w/KEXopuattoU1cpBbEeq4I9vmaf&#10;STT7NuyuMfrru4WCx2FmvmGm887UoiXnK8sKHocJCOLc6ooLBdvNYjAB4QOyxtoyKbiQh/msdzfF&#10;TNszf1G7DoWIEPYZKihDaDIpfV6SQT+0DXH09tYZDFG6QmqH5wg3tRwlSSoNVhwXSmzoo6T8uD4Z&#10;Bfnux72+fK+el60bX/cPfjlJD6zUfb97fwMRqAu38H/7UytIn0bwdyYeATn7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W/IgsYAAADcAAAADwAAAAAAAAAAAAAAAACYAgAAZHJz&#10;L2Rvd25yZXYueG1sUEsFBgAAAAAEAAQA9QAAAIsDAAAAAA==&#10;" fillcolor="#c0504d [3205]" strokecolor="#622423 [1605]" strokeweight="2pt">
                  <v:textbox>
                    <w:txbxContent>
                      <w:p w:rsidR="00E56EA3" w:rsidRPr="00E56EA3" w:rsidRDefault="00BD5561" w:rsidP="00E56EA3">
                        <w:pPr>
                          <w:jc w:val="center"/>
                          <w:rPr>
                            <w:sz w:val="32"/>
                          </w:rPr>
                        </w:pPr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32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32"/>
                                </w:rPr>
                                <m:t>2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32"/>
                                </w:rPr>
                                <m:t>3</m:t>
                              </m:r>
                            </m:den>
                          </m:f>
                        </m:oMath>
                        <w:r w:rsidR="00FD7445">
                          <w:rPr>
                            <w:sz w:val="32"/>
                          </w:rPr>
                          <w:t>y</w:t>
                        </w:r>
                        <w:r w:rsidR="0078241C">
                          <w:rPr>
                            <w:sz w:val="32"/>
                          </w:rPr>
                          <w:t xml:space="preserve"> + </w:t>
                        </w:r>
                        <w:r w:rsidR="00E56EA3" w:rsidRPr="00E56EA3">
                          <w:rPr>
                            <w:sz w:val="32"/>
                          </w:rPr>
                          <w:t>8</w:t>
                        </w:r>
                        <w:r w:rsidR="00FD7445">
                          <w:rPr>
                            <w:sz w:val="32"/>
                          </w:rPr>
                          <w:t>y</w:t>
                        </w:r>
                        <w:r w:rsidR="00E56EA3" w:rsidRPr="00E56EA3">
                          <w:rPr>
                            <w:sz w:val="32"/>
                            <w:vertAlign w:val="superscript"/>
                          </w:rPr>
                          <w:t xml:space="preserve">2 </w:t>
                        </w:r>
                        <w:r w:rsidR="00E56EA3" w:rsidRPr="00E56EA3">
                          <w:rPr>
                            <w:sz w:val="32"/>
                          </w:rPr>
                          <w:t xml:space="preserve">– </w:t>
                        </w:r>
                        <w:r w:rsidR="00FD7445">
                          <w:rPr>
                            <w:sz w:val="32"/>
                          </w:rPr>
                          <w:t>3yz</w:t>
                        </w:r>
                        <w:r w:rsidR="00E56EA3" w:rsidRPr="00E56EA3">
                          <w:rPr>
                            <w:sz w:val="32"/>
                            <w:vertAlign w:val="superscript"/>
                          </w:rPr>
                          <w:t>2</w:t>
                        </w:r>
                        <w:r w:rsidR="00E56EA3" w:rsidRPr="00E56EA3">
                          <w:rPr>
                            <w:sz w:val="32"/>
                          </w:rPr>
                          <w:t xml:space="preserve">   </w:t>
                        </w:r>
                      </w:p>
                    </w:txbxContent>
                  </v:textbox>
                </v:roundrect>
                <v:roundrect id="Prostokąt zaokrąglony 633" o:spid="_x0000_s1028" style="position:absolute;left:29718;width:14816;height:5429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NtGcYA&#10;AADcAAAADwAAAGRycy9kb3ducmV2LnhtbESPQWvCQBSE74L/YXmCF9FNtY02dZVSKOqxKtjja/aZ&#10;pM2+DbvbmPbXd4WCx2FmvmGW687UoiXnK8sK7iYJCOLc6ooLBcfD63gBwgdkjbVlUvBDHtarfm+J&#10;mbYXfqN2HwoRIewzVFCG0GRS+rwkg35iG+Lona0zGKJ0hdQOLxFuajlNklQarDgulNjQS0n51/7b&#10;KMhPH+7x4X13v2nd/Pc88ptF+slKDQfd8xOIQF24hf/bW60gnc3geiYeAbn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iNtGcYAAADcAAAADwAAAAAAAAAAAAAAAACYAgAAZHJz&#10;L2Rvd25yZXYueG1sUEsFBgAAAAAEAAQA9QAAAIsDAAAAAA==&#10;" fillcolor="#c0504d [3205]" strokecolor="#622423 [1605]" strokeweight="2pt">
                  <v:textbox>
                    <w:txbxContent>
                      <w:p w:rsidR="00E56EA3" w:rsidRPr="00FD7445" w:rsidRDefault="00BD5561" w:rsidP="00E56EA3">
                        <w:pPr>
                          <w:jc w:val="center"/>
                          <w:rPr>
                            <w:sz w:val="24"/>
                          </w:rPr>
                        </w:pPr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5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2</m:t>
                              </m:r>
                            </m:den>
                          </m:f>
                        </m:oMath>
                        <w:r w:rsidR="00996C8D" w:rsidRPr="00FD7445">
                          <w:rPr>
                            <w:sz w:val="24"/>
                          </w:rPr>
                          <w:t>a</w:t>
                        </w:r>
                        <w:r w:rsidR="005B5846" w:rsidRPr="00FD7445">
                          <w:rPr>
                            <w:sz w:val="24"/>
                          </w:rPr>
                          <w:t>b</w:t>
                        </w:r>
                        <w:r w:rsidR="00FD7445" w:rsidRPr="00FD7445">
                          <w:rPr>
                            <w:sz w:val="24"/>
                          </w:rPr>
                          <w:t xml:space="preserve">c </w:t>
                        </w:r>
                        <w:r w:rsidR="00996C8D" w:rsidRPr="00FD7445">
                          <w:rPr>
                            <w:sz w:val="24"/>
                          </w:rPr>
                          <w:t>+</w:t>
                        </w:r>
                        <w:r w:rsidR="00FD7445" w:rsidRPr="00FD7445">
                          <w:rPr>
                            <w:sz w:val="24"/>
                          </w:rPr>
                          <w:t xml:space="preserve"> </w:t>
                        </w:r>
                        <w:r w:rsidR="00E56EA3" w:rsidRPr="00FD7445">
                          <w:rPr>
                            <w:sz w:val="24"/>
                          </w:rPr>
                          <w:t>5ab</w:t>
                        </w:r>
                        <w:r w:rsidR="00E56EA3" w:rsidRPr="00FD7445">
                          <w:rPr>
                            <w:sz w:val="24"/>
                            <w:vertAlign w:val="superscript"/>
                          </w:rPr>
                          <w:t xml:space="preserve">2 </w:t>
                        </w:r>
                        <w:r w:rsidR="00FD7445" w:rsidRPr="00FD7445">
                          <w:rPr>
                            <w:sz w:val="24"/>
                          </w:rPr>
                          <w:t xml:space="preserve">c </w:t>
                        </w:r>
                        <w:r w:rsidR="00E56EA3" w:rsidRPr="00FD7445">
                          <w:rPr>
                            <w:sz w:val="24"/>
                          </w:rPr>
                          <w:t xml:space="preserve">– </w:t>
                        </w:r>
                        <w:proofErr w:type="spellStart"/>
                        <w:r w:rsidR="00E56EA3" w:rsidRPr="00FD7445">
                          <w:rPr>
                            <w:sz w:val="24"/>
                          </w:rPr>
                          <w:t>b</w:t>
                        </w:r>
                        <w:r w:rsidR="00FD7445" w:rsidRPr="00FD7445">
                          <w:rPr>
                            <w:sz w:val="24"/>
                          </w:rPr>
                          <w:t>c</w:t>
                        </w:r>
                        <w:proofErr w:type="spellEnd"/>
                        <w:r w:rsidR="00E56EA3" w:rsidRPr="00FD7445">
                          <w:rPr>
                            <w:sz w:val="24"/>
                          </w:rPr>
                          <w:t xml:space="preserve">   </w:t>
                        </w:r>
                      </w:p>
                      <w:p w:rsidR="00E56EA3" w:rsidRPr="00FD7445" w:rsidRDefault="00E56EA3" w:rsidP="00E56EA3">
                        <w:pPr>
                          <w:jc w:val="center"/>
                          <w:rPr>
                            <w:sz w:val="16"/>
                          </w:rPr>
                        </w:pPr>
                      </w:p>
                    </w:txbxContent>
                  </v:textbox>
                </v:roundrect>
                <v:roundrect id="Prostokąt zaokrąglony 634" o:spid="_x0000_s1029" style="position:absolute;left:45529;width:13907;height:5429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cr1bcYA&#10;AADcAAAADwAAAGRycy9kb3ducmV2LnhtbESPQWvCQBSE7wX/w/IEL0U3tTba1FWKUNRjVbDH1+wz&#10;SZt9G3bXmPbXdwuCx2FmvmHmy87UoiXnK8sKHkYJCOLc6ooLBYf923AGwgdkjbVlUvBDHpaL3t0c&#10;M20v/E7tLhQiQthnqKAMocmk9HlJBv3INsTRO1lnMETpCqkdXiLc1HKcJKk0WHFcKLGhVUn59+5s&#10;FOTHT/f89LGdrFs3/T3d+/Us/WKlBv3u9QVEoC7cwtf2RitIHyfwfyYeAbn4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cr1bcYAAADcAAAADwAAAAAAAAAAAAAAAACYAgAAZHJz&#10;L2Rvd25yZXYueG1sUEsFBgAAAAAEAAQA9QAAAIsDAAAAAA==&#10;" fillcolor="#c0504d [3205]" strokecolor="#622423 [1605]" strokeweight="2pt">
                  <v:textbox>
                    <w:txbxContent>
                      <w:p w:rsidR="00E56EA3" w:rsidRPr="00320AE5" w:rsidRDefault="00BD5561" w:rsidP="00E56EA3">
                        <w:pPr>
                          <w:jc w:val="center"/>
                          <w:rPr>
                            <w:sz w:val="32"/>
                          </w:rPr>
                        </w:pPr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32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32"/>
                                </w:rPr>
                                <m:t>2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32"/>
                                </w:rPr>
                                <m:t>3</m:t>
                              </m:r>
                            </m:den>
                          </m:f>
                        </m:oMath>
                        <w:r w:rsidR="00E56EA3" w:rsidRPr="00320AE5">
                          <w:rPr>
                            <w:sz w:val="32"/>
                          </w:rPr>
                          <w:t>s</w:t>
                        </w:r>
                        <w:r w:rsidR="00E56EA3" w:rsidRPr="00320AE5">
                          <w:rPr>
                            <w:sz w:val="32"/>
                            <w:vertAlign w:val="superscript"/>
                          </w:rPr>
                          <w:t xml:space="preserve">2 </w:t>
                        </w:r>
                        <w:r w:rsidR="00E56EA3" w:rsidRPr="00320AE5">
                          <w:rPr>
                            <w:sz w:val="32"/>
                          </w:rPr>
                          <w:t xml:space="preserve">+ </w:t>
                        </w:r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32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32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32"/>
                                </w:rPr>
                                <m:t>3</m:t>
                              </m:r>
                            </m:den>
                          </m:f>
                          <m:r>
                            <w:rPr>
                              <w:rFonts w:ascii="Cambria Math" w:hAnsi="Cambria Math"/>
                              <w:sz w:val="32"/>
                            </w:rPr>
                            <m:t>s</m:t>
                          </m:r>
                        </m:oMath>
                        <w:r w:rsidR="00E56EA3" w:rsidRPr="00320AE5">
                          <w:rPr>
                            <w:sz w:val="32"/>
                          </w:rPr>
                          <w:t>t</w:t>
                        </w:r>
                        <w:r w:rsidR="00996C8D">
                          <w:rPr>
                            <w:sz w:val="32"/>
                          </w:rPr>
                          <w:t xml:space="preserve"> - </w:t>
                        </w:r>
                        <w:r w:rsidR="00050B83">
                          <w:rPr>
                            <w:sz w:val="32"/>
                          </w:rPr>
                          <w:t>2</w:t>
                        </w:r>
                        <w:r w:rsidR="00996C8D">
                          <w:rPr>
                            <w:sz w:val="32"/>
                          </w:rPr>
                          <w:t>t</w:t>
                        </w:r>
                        <w:r w:rsidR="00E56EA3" w:rsidRPr="00320AE5">
                          <w:rPr>
                            <w:sz w:val="32"/>
                          </w:rPr>
                          <w:t xml:space="preserve">   </w:t>
                        </w:r>
                      </w:p>
                      <w:p w:rsidR="00E56EA3" w:rsidRPr="00320AE5" w:rsidRDefault="00E56EA3" w:rsidP="00E56EA3">
                        <w:pPr>
                          <w:jc w:val="center"/>
                          <w:rPr>
                            <w:sz w:val="20"/>
                          </w:rPr>
                        </w:pPr>
                        <w:r w:rsidRPr="00320AE5"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oundrect>
                <v:roundrect id="Prostokąt zaokrąglony 635" o:spid="_x0000_s1030" style="position:absolute;left:14655;width:14301;height:5429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ZQ9sYA&#10;AADcAAAADwAAAGRycy9kb3ducmV2LnhtbESPQWvCQBSE74L/YXmCF9FNrUabukopFPVYFezxNftM&#10;0mbfht1tTPvru4WCx2FmvmFWm87UoiXnK8sK7iYJCOLc6ooLBafjy3gJwgdkjbVlUvBNHjbrfm+F&#10;mbZXfqX2EAoRIewzVFCG0GRS+rwkg35iG+LoXawzGKJ0hdQOrxFuajlNklQarDgulNjQc0n55+HL&#10;KMjP7+5h/rafbVu3+LmM/HaZfrBSw0H39AgiUBdu4f/2TitI7+fwdyYeAbn+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oZQ9sYAAADcAAAADwAAAAAAAAAAAAAAAACYAgAAZHJz&#10;L2Rvd25yZXYueG1sUEsFBgAAAAAEAAQA9QAAAIsDAAAAAA==&#10;" fillcolor="#c0504d [3205]" strokecolor="#622423 [1605]" strokeweight="2pt">
                  <v:textbox>
                    <w:txbxContent>
                      <w:p w:rsidR="00E56EA3" w:rsidRPr="00996C8D" w:rsidRDefault="00BD5561" w:rsidP="00E56EA3">
                        <w:pPr>
                          <w:jc w:val="center"/>
                          <w:rPr>
                            <w:sz w:val="28"/>
                          </w:rPr>
                        </w:pPr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28"/>
                                </w:rPr>
                                <m:t>9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28"/>
                                </w:rPr>
                                <m:t>3</m:t>
                              </m:r>
                            </m:den>
                          </m:f>
                        </m:oMath>
                        <w:r w:rsidR="00E56EA3" w:rsidRPr="00996C8D">
                          <w:rPr>
                            <w:sz w:val="28"/>
                          </w:rPr>
                          <w:t xml:space="preserve"> y </w:t>
                        </w:r>
                        <w:r w:rsidR="00996C8D" w:rsidRPr="00996C8D">
                          <w:rPr>
                            <w:sz w:val="28"/>
                          </w:rPr>
                          <w:t>–</w:t>
                        </w:r>
                        <w:r w:rsidR="00E56EA3" w:rsidRPr="00996C8D">
                          <w:rPr>
                            <w:sz w:val="28"/>
                          </w:rPr>
                          <w:t xml:space="preserve"> </w:t>
                        </w:r>
                        <w:r w:rsidR="00996C8D" w:rsidRPr="00996C8D">
                          <w:rPr>
                            <w:sz w:val="28"/>
                          </w:rPr>
                          <w:t>18x</w:t>
                        </w:r>
                        <w:r w:rsidR="00996C8D">
                          <w:rPr>
                            <w:sz w:val="28"/>
                          </w:rPr>
                          <w:t xml:space="preserve"> </w:t>
                        </w:r>
                        <w:r w:rsidR="00996C8D" w:rsidRPr="00996C8D">
                          <w:rPr>
                            <w:sz w:val="28"/>
                          </w:rPr>
                          <w:t>+</w:t>
                        </w:r>
                        <w:r w:rsidR="00996C8D">
                          <w:rPr>
                            <w:sz w:val="28"/>
                          </w:rPr>
                          <w:t xml:space="preserve"> </w:t>
                        </w:r>
                        <w:r w:rsidR="00E56EA3" w:rsidRPr="00996C8D">
                          <w:rPr>
                            <w:sz w:val="28"/>
                          </w:rPr>
                          <w:t>6xy</w:t>
                        </w:r>
                        <w:r w:rsidR="00E56EA3" w:rsidRPr="00996C8D">
                          <w:rPr>
                            <w:sz w:val="28"/>
                            <w:vertAlign w:val="superscript"/>
                          </w:rPr>
                          <w:t>3</w:t>
                        </w:r>
                        <w:r w:rsidR="00E56EA3" w:rsidRPr="00996C8D">
                          <w:rPr>
                            <w:sz w:val="28"/>
                          </w:rPr>
                          <w:t xml:space="preserve">   </w:t>
                        </w:r>
                      </w:p>
                      <w:p w:rsidR="00E56EA3" w:rsidRPr="00996C8D" w:rsidRDefault="00E56EA3" w:rsidP="00E56EA3">
                        <w:pPr>
                          <w:jc w:val="center"/>
                          <w:rPr>
                            <w:sz w:val="18"/>
                          </w:rPr>
                        </w:pPr>
                      </w:p>
                    </w:txbxContent>
                  </v:textbox>
                </v:roundrect>
                <v:shapetype id="_x0000_t94" coordsize="21600,21600" o:spt="94" adj="16200,5400" path="m@0,l@0@1,0@1@5,10800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@5,10800;@0,21600;21600,10800" o:connectangles="270,180,90,0" textboxrect="@5,@1,@6,@2"/>
                  <v:handles>
                    <v:h position="#0,#1" xrange="0,21600" yrange="0,10800"/>
                  </v:handles>
                </v:shapetype>
                <v:shape id="Strzałka w prawo z wcięciem 636" o:spid="_x0000_s1031" type="#_x0000_t94" style="position:absolute;left:-170;top:10572;width:8668;height:3620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Va7MMA&#10;AADcAAAADwAAAGRycy9kb3ducmV2LnhtbESPQWvCQBSE7wX/w/KEXopubGXR6CpS2tKrRgRvj+wz&#10;SZt9G7Jbk/z7riB4HGbmG2a97W0trtT6yrGG2TQBQZw7U3Gh4Zh9ThYgfEA2WDsmDQN52G5GT2tM&#10;jet4T9dDKESEsE9RQxlCk0rp85Is+qlriKN3ca3FEGVbSNNiF+G2lq9JoqTFiuNCiQ29l5T/Hv6s&#10;hrNjM/hlRl8vfXaa44cauh+l9fO4361ABOrDI3xvfxsN6k3B7Uw8AnLz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VVa7MMAAADcAAAADwAAAAAAAAAAAAAAAACYAgAAZHJzL2Rv&#10;d25yZXYueG1sUEsFBgAAAAAEAAQA9QAAAIgDAAAAAA==&#10;" adj="17090" fillcolor="white [3201]" strokecolor="#c0504d [3205]" strokeweight="2pt"/>
                <v:shape id="Strzałka w prawo z wcięciem 637" o:spid="_x0000_s1032" type="#_x0000_t94" style="position:absolute;left:47815;top:10572;width:8668;height:3620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n/d8QA&#10;AADcAAAADwAAAGRycy9kb3ducmV2LnhtbESPQWvCQBSE74L/YXmCF6kbtcQas5FSaum1Rgq9PbLP&#10;JJp9G7Jbk/z7bqHQ4zAz3zDpYTCNuFPnassKVssIBHFhdc2lgnN+fHgC4TyyxsYyKRjJwSGbTlJM&#10;tO35g+4nX4oAYZeggsr7NpHSFRUZdEvbEgfvYjuDPsiulLrDPsBNI9dRFEuDNYeFClt6qai4nb6N&#10;gi/LenS7nN4WQ/75iK/x2F9jpeaz4XkPwtPg/8N/7XetIN5s4fdMOAIy+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Z/3fEAAAA3AAAAA8AAAAAAAAAAAAAAAAAmAIAAGRycy9k&#10;b3ducmV2LnhtbFBLBQYAAAAABAAEAPUAAACJAwAAAAA=&#10;" adj="17090" fillcolor="white [3201]" strokecolor="#c0504d [3205]" strokeweight="2pt">
                  <v:textbox>
                    <w:txbxContent>
                      <w:p w:rsidR="00E56EA3" w:rsidRDefault="00E56EA3" w:rsidP="00E56EA3">
                        <w:pPr>
                          <w:jc w:val="center"/>
                        </w:pPr>
                      </w:p>
                    </w:txbxContent>
                  </v:textbox>
                </v:shape>
                <v:shape id="Strzałka w prawo z wcięciem 638" o:spid="_x0000_s1033" type="#_x0000_t94" style="position:absolute;left:32693;top:10572;width:8668;height:3619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ZrBcEA&#10;AADcAAAADwAAAGRycy9kb3ducmV2LnhtbERPy2rCQBTdC/7DcAU3Uie2EtqYSRCppVtNKXR3yVyT&#10;tJk7ITPm8fedRaHLw3mn+WRaMVDvGssKdtsIBHFpdcOVgo/i/PAMwnlkja1lUjCTgzxbLlJMtB35&#10;QsPVVyKEsEtQQe19l0jpypoMuq3tiAN3s71BH2BfSd3jGMJNKx+jKJYGGw4NNXZ0qqn8ud6Ngi/L&#10;enYvBb1tpuJzj6/xPH7HSq1X0/EAwtPk/8V/7netIH4Ka8OZcARk9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uGawXBAAAA3AAAAA8AAAAAAAAAAAAAAAAAmAIAAGRycy9kb3du&#10;cmV2LnhtbFBLBQYAAAAABAAEAPUAAACGAwAAAAA=&#10;" adj="17090" fillcolor="white [3201]" strokecolor="#c0504d [3205]" strokeweight="2pt">
                  <v:textbox>
                    <w:txbxContent>
                      <w:p w:rsidR="00E56EA3" w:rsidRDefault="00E56EA3" w:rsidP="00E56EA3">
                        <w:pPr>
                          <w:jc w:val="center"/>
                        </w:pPr>
                      </w:p>
                    </w:txbxContent>
                  </v:textbox>
                </v:shape>
                <v:shape id="Strzałka w prawo z wcięciem 639" o:spid="_x0000_s1034" type="#_x0000_t94" style="position:absolute;left:17079;top:10477;width:8668;height:3620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rOnsMA&#10;AADcAAAADwAAAGRycy9kb3ducmV2LnhtbESPQWvCQBSE74X+h+UVvBTdWCXU6CpSqnjVSMHbI/tM&#10;otm3Ibs1yb93BcHjMDPfMItVZypxo8aVlhWMRxEI4szqknMFx3Qz/AbhPLLGyjIp6MnBavn+tsBE&#10;25b3dDv4XAQIuwQVFN7XiZQuK8igG9maOHhn2xj0QTa51A22AW4q+RVFsTRYclgosKafgrLr4d8o&#10;OFnWvZultP3s0r8p/sZ9e4mVGnx06zkIT51/hZ/tnVYQT2bwOBOOgFze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MrOnsMAAADcAAAADwAAAAAAAAAAAAAAAACYAgAAZHJzL2Rv&#10;d25yZXYueG1sUEsFBgAAAAAEAAQA9QAAAIgDAAAAAA==&#10;" adj="17090" fillcolor="white [3201]" strokecolor="#c0504d [3205]" strokeweight="2pt"/>
                <v:roundrect id="Prostokąt zaokrąglony 640" o:spid="_x0000_s1035" style="position:absolute;left:-2286;top:19050;width:14478;height:5429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l9ccIA&#10;AADcAAAADwAAAGRycy9kb3ducmV2LnhtbERPXWvCMBR9F/Yfwh34pqlDRKtRZCBsOCzWMV8vzTUt&#10;NjeliZr9e/Mw2OPhfK820bbiTr1vHCuYjDMQxJXTDRsF36fdaA7CB2SNrWNS8EseNuuXwQpz7R58&#10;pHsZjEgh7HNUUIfQ5VL6qiaLfuw64sRdXG8xJNgbqXt8pHDbyrcsm0mLDaeGGjt6r6m6ljerIO7O&#10;cWEO5vNmF1/z4rgvpj9lodTwNW6XIALF8C/+c39oBbNpmp/OpCM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qX1xwgAAANwAAAAPAAAAAAAAAAAAAAAAAJgCAABkcnMvZG93&#10;bnJldi54bWxQSwUGAAAAAAQABAD1AAAAhwMAAAAA&#10;" fillcolor="white [3201]" strokecolor="#8064a2 [3207]" strokeweight="2pt">
                  <v:textbox>
                    <w:txbxContent>
                      <w:p w:rsidR="00E56EA3" w:rsidRDefault="00E56EA3" w:rsidP="00E56EA3">
                        <w:pPr>
                          <w:jc w:val="center"/>
                        </w:pPr>
                        <w:r>
                          <w:t xml:space="preserve">   </w:t>
                        </w:r>
                      </w:p>
                    </w:txbxContent>
                  </v:textbox>
                </v:roundrect>
                <v:roundrect id="Prostokąt zaokrąglony 641" o:spid="_x0000_s1036" style="position:absolute;left:30384;top:19050;width:13508;height:5429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XY6sUA&#10;AADcAAAADwAAAGRycy9kb3ducmV2LnhtbESPQWsCMRSE74X+h/AKvdWsRURXo0hBUFpc3Ba9PjbP&#10;7OLmZdlETf+9KRQ8DjPzDTNfRtuKK/W+caxgOMhAEFdON2wU/Hyv3yYgfEDW2DomBb/kYbl4fppj&#10;rt2N93QtgxEJwj5HBXUIXS6lr2qy6AeuI07eyfUWQ5K9kbrHW4LbVr5n2VhabDgt1NjRR03VubxY&#10;BXF9jFOzM9uLnX5Niv1nMTqUhVKvL3E1AxEohkf4v73RCsajIfydSUdAL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5djqxQAAANwAAAAPAAAAAAAAAAAAAAAAAJgCAABkcnMv&#10;ZG93bnJldi54bWxQSwUGAAAAAAQABAD1AAAAigMAAAAA&#10;" fillcolor="white [3201]" strokecolor="#8064a2 [3207]" strokeweight="2pt"/>
                <v:roundrect id="Prostokąt zaokrąglony 642" o:spid="_x0000_s1037" style="position:absolute;left:45529;top:19050;width:13907;height:5429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dGncUA&#10;AADcAAAADwAAAGRycy9kb3ducmV2LnhtbESPQWsCMRSE70L/Q3iF3jRbEdHVKFIQWlpc3Ba9PjbP&#10;7OLmZdlETf+9KRQ8DjPzDbNcR9uKK/W+cazgdZSBIK6cbtgo+PneDmcgfEDW2DomBb/kYb16Giwx&#10;1+7Ge7qWwYgEYZ+jgjqELpfSVzVZ9CPXESfv5HqLIcneSN3jLcFtK8dZNpUWG04LNXb0VlN1Li9W&#10;Qdwe49zszMfFzr9mxf6zmBzKQqmX57hZgAgUwyP8337XCqaTMfydSUdAr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N0adxQAAANwAAAAPAAAAAAAAAAAAAAAAAJgCAABkcnMv&#10;ZG93bnJldi54bWxQSwUGAAAAAAQABAD1AAAAigMAAAAA&#10;" fillcolor="white [3201]" strokecolor="#8064a2 [3207]" strokeweight="2pt">
                  <v:textbox>
                    <w:txbxContent>
                      <w:p w:rsidR="00E56EA3" w:rsidRDefault="00E56EA3" w:rsidP="00E56EA3">
                        <w:pPr>
                          <w:jc w:val="center"/>
                        </w:pPr>
                        <w:r>
                          <w:t xml:space="preserve"> </w:t>
                        </w:r>
                      </w:p>
                    </w:txbxContent>
                  </v:textbox>
                </v:roundrect>
                <v:roundrect id="Prostokąt zaokrąglony 643" o:spid="_x0000_s1038" style="position:absolute;left:15049;top:19050;width:13284;height:5429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vjBsUA&#10;AADcAAAADwAAAGRycy9kb3ducmV2LnhtbESPQWsCMRSE7wX/Q3gFbzXbKqKrUaQgKC1dXEu9Pjav&#10;2aWbl2UTNf33TUHwOMzMN8xyHW0rLtT7xrGC51EGgrhyumGj4PO4fZqB8AFZY+uYFPySh/Vq8LDE&#10;XLsrH+hSBiMShH2OCuoQulxKX9Vk0Y9cR5y8b9dbDEn2RuoerwluW/mSZVNpseG0UGNHrzVVP+XZ&#10;KojbU5ybD7M/2/n7rDi8FZOvslBq+Bg3CxCBYriHb+2dVjCdjOH/TDoCcvU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e+MGxQAAANwAAAAPAAAAAAAAAAAAAAAAAJgCAABkcnMv&#10;ZG93bnJldi54bWxQSwUGAAAAAAQABAD1AAAAigMAAAAA&#10;" fillcolor="white [3201]" strokecolor="#8064a2 [3207]" strokeweight="2pt">
                  <v:textbox>
                    <w:txbxContent>
                      <w:p w:rsidR="00E56EA3" w:rsidRDefault="00E56EA3" w:rsidP="00E56EA3">
                        <w:pPr>
                          <w:jc w:val="center"/>
                        </w:pPr>
                        <w:r>
                          <w:t xml:space="preserve">    </w:t>
                        </w: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644" o:spid="_x0000_s1039" type="#_x0000_t202" style="position:absolute;left:4878;top:10382;width:5382;height:3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94pcUA&#10;AADcAAAADwAAAGRycy9kb3ducmV2LnhtbESPQYvCMBSE78L+h/AWvGmquFKqUaQgK6IHXS97ezbP&#10;tti8dJuodX+9EQSPw8x8w0znranElRpXWlYw6EcgiDOrS84VHH6WvRiE88gaK8uk4E4O5rOPzhQT&#10;bW+8o+ve5yJA2CWooPC+TqR0WUEGXd/WxME72cagD7LJpW7wFuCmksMoGkuDJYeFAmtKC8rO+4tR&#10;sE6XW9wdhyb+r9LvzWlR/x1+v5TqfraLCQhPrX+HX+2VVjAejeB5JhwBO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b3ilxQAAANwAAAAPAAAAAAAAAAAAAAAAAJgCAABkcnMv&#10;ZG93bnJldi54bWxQSwUGAAAAAAQABAD1AAAAigMAAAAA&#10;" filled="f" stroked="f" strokeweight=".5pt">
                  <v:textbox>
                    <w:txbxContent>
                      <w:p w:rsidR="00E56EA3" w:rsidRPr="00A211E3" w:rsidRDefault="00E56EA3" w:rsidP="00E56EA3">
                        <w:pPr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:</w:t>
                        </w:r>
                        <w:r w:rsidRPr="00A211E3">
                          <w:rPr>
                            <w:sz w:val="28"/>
                          </w:rPr>
                          <w:t xml:space="preserve"> (-2)</w:t>
                        </w:r>
                      </w:p>
                    </w:txbxContent>
                  </v:textbox>
                </v:shape>
                <v:shape id="Pole tekstowe 645" o:spid="_x0000_s1040" type="#_x0000_t202" style="position:absolute;left:21621;top:10287;width:5811;height:37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PdPscA&#10;AADcAAAADwAAAGRycy9kb3ducmV2LnhtbESPQWvCQBSE70L/w/IKvelGaSSkriIBaRF7SOqlt9fs&#10;Mwlm36bZrYn++m6h4HGYmW+Y1WY0rbhQ7xrLCuazCARxaXXDlYLjx26agHAeWWNrmRRcycFm/TBZ&#10;YartwDldCl+JAGGXooLa+y6V0pU1GXQz2xEH72R7gz7IvpK6xyHATSsXUbSUBhsOCzV2lNVUnosf&#10;o2Cf7d4x/1qY5NZmr4fTtvs+fsZKPT2O2xcQnkZ/D/+337SC5XMMf2fCEZDr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8j3T7HAAAA3AAAAA8AAAAAAAAAAAAAAAAAmAIAAGRy&#10;cy9kb3ducmV2LnhtbFBLBQYAAAAABAAEAPUAAACMAwAAAAA=&#10;" filled="f" stroked="f" strokeweight=".5pt">
                  <v:textbox>
                    <w:txbxContent>
                      <w:p w:rsidR="00E56EA3" w:rsidRPr="00A211E3" w:rsidRDefault="00E56EA3" w:rsidP="00E56EA3">
                        <w:pPr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: 3</w:t>
                        </w:r>
                        <w:r w:rsidR="00FD7445">
                          <w:rPr>
                            <w:sz w:val="28"/>
                          </w:rPr>
                          <w:t>x</w:t>
                        </w:r>
                        <w:r>
                          <w:rPr>
                            <w:sz w:val="28"/>
                          </w:rPr>
                          <w:t>y</w:t>
                        </w:r>
                      </w:p>
                    </w:txbxContent>
                  </v:textbox>
                </v:shape>
                <v:shape id="Pole tekstowe 646" o:spid="_x0000_s1041" type="#_x0000_t202" style="position:absolute;left:37360;top:9525;width:5378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/FDSccA&#10;AADcAAAADwAAAGRycy9kb3ducmV2LnhtbESPQWvCQBSE70L/w/IKvemmoQ0SXUMIBEupB62X3l6z&#10;zySYfZtmV037611B6HGYmW+YZTaaTpxpcK1lBc+zCARxZXXLtYL9Zzmdg3AeWWNnmRT8koNs9TBZ&#10;Yqrthbd03vlaBAi7FBU03veplK5qyKCb2Z44eAc7GPRBDrXUA14C3HQyjqJEGmw5LDTYU9FQddyd&#10;jIL3otzg9js287+uWH8c8v5n//Wq1NPjmC9AeBr9f/jeftMKkpcEbmfCEZCr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/xQ0nHAAAA3AAAAA8AAAAAAAAAAAAAAAAAmAIAAGRy&#10;cy9kb3ducmV2LnhtbFBLBQYAAAAABAAEAPUAAACMAwAAAAA=&#10;" filled="f" stroked="f" strokeweight=".5pt">
                  <v:textbox>
                    <w:txbxContent>
                      <w:p w:rsidR="00E56EA3" w:rsidRPr="00A211E3" w:rsidRDefault="00E56EA3" w:rsidP="00E56EA3">
                        <w:pPr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 xml:space="preserve">: </w:t>
                        </w:r>
                        <w:r w:rsidR="005B5846">
                          <w:rPr>
                            <w:sz w:val="28"/>
                          </w:rPr>
                          <w:t>5</w:t>
                        </w:r>
                        <w:r>
                          <w:rPr>
                            <w:sz w:val="28"/>
                          </w:rPr>
                          <w:t>b</w:t>
                        </w:r>
                      </w:p>
                    </w:txbxContent>
                  </v:textbox>
                </v:shape>
                <v:shape id="Pole tekstowe 647" o:spid="_x0000_s1042" type="#_x0000_t202" style="position:absolute;left:52289;top:9906;width:6385;height:37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3m0scA&#10;AADcAAAADwAAAGRycy9kb3ducmV2LnhtbESPQWvCQBSE7wX/w/KE3upGaTVEV5GAWEp70ObS2zP7&#10;TILZtzG7TdL++m5B8DjMzDfMajOYWnTUusqygukkAkGcW11xoSD73D3FIJxH1lhbJgU/5GCzHj2s&#10;MNG25wN1R1+IAGGXoILS+yaR0uUlGXQT2xAH72xbgz7ItpC6xT7ATS1nUTSXBisOCyU2lJaUX47f&#10;RsFbuvvAw2lm4t863b+ft801+3pR6nE8bJcgPA3+Hr61X7WC+fMC/s+EIyD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C95tLHAAAA3AAAAA8AAAAAAAAAAAAAAAAAmAIAAGRy&#10;cy9kb3ducmV2LnhtbFBLBQYAAAAABAAEAPUAAACMAwAAAAA=&#10;" filled="f" stroked="f" strokeweight=".5pt">
                  <v:textbox>
                    <w:txbxContent>
                      <w:p w:rsidR="00E56EA3" w:rsidRPr="00A211E3" w:rsidRDefault="00E56EA3" w:rsidP="00E56EA3">
                        <w:pPr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:</w:t>
                        </w:r>
                        <w:r w:rsidR="00F3057A">
                          <w:rPr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2</w:t>
                        </w:r>
                        <w:r w:rsidR="00F3057A">
                          <w:rPr>
                            <w:sz w:val="28"/>
                          </w:rPr>
                          <w:t>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6569BC96" wp14:editId="2474AC66">
                <wp:simplePos x="0" y="0"/>
                <wp:positionH relativeFrom="column">
                  <wp:posOffset>-386715</wp:posOffset>
                </wp:positionH>
                <wp:positionV relativeFrom="paragraph">
                  <wp:posOffset>584200</wp:posOffset>
                </wp:positionV>
                <wp:extent cx="6486525" cy="2447925"/>
                <wp:effectExtent l="0" t="0" r="9525" b="28575"/>
                <wp:wrapNone/>
                <wp:docPr id="630" name="Grupa 6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86525" cy="2447925"/>
                          <a:chOff x="-51086" y="0"/>
                          <a:chExt cx="5798470" cy="2447925"/>
                        </a:xfrm>
                      </wpg:grpSpPr>
                      <wps:wsp>
                        <wps:cNvPr id="1" name="Prostokąt zaokrąglony 1"/>
                        <wps:cNvSpPr/>
                        <wps:spPr>
                          <a:xfrm>
                            <a:off x="0" y="0"/>
                            <a:ext cx="1166812" cy="54292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3">
                              <a:shade val="50000"/>
                            </a:schemeClr>
                          </a:lnRef>
                          <a:fillRef idx="1">
                            <a:schemeClr val="accent3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A211E3" w:rsidRPr="00FD7445" w:rsidRDefault="00A211E3" w:rsidP="006F6674">
                              <w:pPr>
                                <w:spacing w:after="0"/>
                                <w:jc w:val="center"/>
                                <w:rPr>
                                  <w:sz w:val="28"/>
                                </w:rPr>
                              </w:pPr>
                              <w:r w:rsidRPr="00FD7445">
                                <w:rPr>
                                  <w:sz w:val="28"/>
                                </w:rPr>
                                <w:t>8</w:t>
                              </w:r>
                              <w:r w:rsidR="00FD7445">
                                <w:rPr>
                                  <w:sz w:val="28"/>
                                </w:rPr>
                                <w:t>s</w:t>
                              </w:r>
                              <w:r w:rsidRPr="00FD7445">
                                <w:rPr>
                                  <w:sz w:val="28"/>
                                  <w:vertAlign w:val="superscript"/>
                                </w:rPr>
                                <w:t xml:space="preserve">2 </w:t>
                              </w:r>
                              <w:r w:rsidRPr="00FD7445">
                                <w:rPr>
                                  <w:sz w:val="28"/>
                                </w:rPr>
                                <w:t xml:space="preserve">– </w:t>
                              </w:r>
                              <w:r w:rsidR="00FD7445" w:rsidRPr="00FD7445">
                                <w:rPr>
                                  <w:sz w:val="28"/>
                                </w:rPr>
                                <w:t>1</w:t>
                              </w:r>
                              <w:r w:rsidRPr="00FD7445">
                                <w:rPr>
                                  <w:sz w:val="28"/>
                                </w:rPr>
                                <w:t>4</w:t>
                              </w:r>
                              <w:r w:rsidR="00FD7445">
                                <w:rPr>
                                  <w:sz w:val="28"/>
                                </w:rPr>
                                <w:t>t</w:t>
                              </w:r>
                              <w:r w:rsidRPr="00FD7445">
                                <w:rPr>
                                  <w:sz w:val="28"/>
                                  <w:vertAlign w:val="superscript"/>
                                </w:rPr>
                                <w:t>2</w:t>
                              </w:r>
                              <w:r w:rsidR="006F6674" w:rsidRPr="00FD7445">
                                <w:rPr>
                                  <w:sz w:val="28"/>
                                </w:rPr>
                                <w:t xml:space="preserve">+ </w:t>
                              </w:r>
                              <w:r w:rsidR="00FD7445">
                                <w:rPr>
                                  <w:sz w:val="28"/>
                                </w:rPr>
                                <w:t>s</w:t>
                              </w:r>
                              <w:r w:rsidRPr="00FD7445">
                                <w:rPr>
                                  <w:sz w:val="28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Prostokąt zaokrąglony 2"/>
                        <wps:cNvSpPr/>
                        <wps:spPr>
                          <a:xfrm>
                            <a:off x="3038475" y="0"/>
                            <a:ext cx="1146972" cy="54292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3">
                              <a:shade val="50000"/>
                            </a:schemeClr>
                          </a:lnRef>
                          <a:fillRef idx="1">
                            <a:schemeClr val="accent3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A211E3" w:rsidRPr="00FD7445" w:rsidRDefault="00FD7445" w:rsidP="006F6674">
                              <w:pPr>
                                <w:spacing w:after="0"/>
                                <w:jc w:val="center"/>
                                <w:rPr>
                                  <w:sz w:val="18"/>
                                </w:rPr>
                              </w:pPr>
                              <w:r w:rsidRPr="00FD7445">
                                <w:rPr>
                                  <w:sz w:val="28"/>
                                </w:rPr>
                                <w:t>2</w:t>
                              </w:r>
                              <w:r w:rsidR="00A211E3" w:rsidRPr="00FD7445">
                                <w:rPr>
                                  <w:sz w:val="28"/>
                                </w:rPr>
                                <w:t>5ab</w:t>
                              </w:r>
                              <w:r w:rsidR="00A211E3" w:rsidRPr="00FD7445">
                                <w:rPr>
                                  <w:sz w:val="28"/>
                                  <w:vertAlign w:val="superscript"/>
                                </w:rPr>
                                <w:t xml:space="preserve">2 </w:t>
                              </w:r>
                              <w:r w:rsidR="006F6674" w:rsidRPr="00FD7445">
                                <w:rPr>
                                  <w:sz w:val="28"/>
                                </w:rPr>
                                <w:t>-</w:t>
                              </w:r>
                              <w:r w:rsidR="00A211E3" w:rsidRPr="00FD7445">
                                <w:rPr>
                                  <w:sz w:val="28"/>
                                </w:rPr>
                                <w:t xml:space="preserve"> b</w:t>
                              </w:r>
                              <w:r w:rsidR="006F6674" w:rsidRPr="00FD7445">
                                <w:rPr>
                                  <w:sz w:val="28"/>
                                </w:rPr>
                                <w:t xml:space="preserve"> - ab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Prostokąt zaokrąglony 3"/>
                        <wps:cNvSpPr/>
                        <wps:spPr>
                          <a:xfrm>
                            <a:off x="4504247" y="0"/>
                            <a:ext cx="1186941" cy="54292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3">
                              <a:shade val="50000"/>
                            </a:schemeClr>
                          </a:lnRef>
                          <a:fillRef idx="1">
                            <a:schemeClr val="accent3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A211E3" w:rsidRPr="00320AE5" w:rsidRDefault="00FD7445" w:rsidP="00A211E3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rFonts w:asciiTheme="minorHAnsi" w:eastAsiaTheme="minorEastAsia" w:hAnsiTheme="minorHAnsi" w:cstheme="minorBidi"/>
                                  <w:sz w:val="32"/>
                                </w:rPr>
                                <w:t>1</w:t>
                              </w: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3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32"/>
                                      </w:rPr>
                                      <m:t>2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32"/>
                                      </w:rPr>
                                      <m:t>3</m:t>
                                    </m:r>
                                  </m:den>
                                </m:f>
                              </m:oMath>
                              <w:r w:rsidR="00A211E3" w:rsidRPr="00320AE5">
                                <w:rPr>
                                  <w:sz w:val="32"/>
                                </w:rPr>
                                <w:t>s</w:t>
                              </w:r>
                              <w:r w:rsidR="00A211E3" w:rsidRPr="00320AE5">
                                <w:rPr>
                                  <w:sz w:val="32"/>
                                  <w:vertAlign w:val="superscript"/>
                                </w:rPr>
                                <w:t xml:space="preserve">2 </w:t>
                              </w:r>
                              <w:r w:rsidR="00A211E3" w:rsidRPr="00320AE5">
                                <w:rPr>
                                  <w:sz w:val="32"/>
                                </w:rPr>
                                <w:t xml:space="preserve">+ </w:t>
                              </w: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3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32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32"/>
                                      </w:rPr>
                                      <m:t>3</m:t>
                                    </m:r>
                                  </m:den>
                                </m:f>
                              </m:oMath>
                              <w:r w:rsidR="00A211E3" w:rsidRPr="00320AE5">
                                <w:rPr>
                                  <w:sz w:val="32"/>
                                </w:rPr>
                                <w:t>t</w:t>
                              </w:r>
                              <w:r w:rsidR="006F6674">
                                <w:rPr>
                                  <w:sz w:val="32"/>
                                </w:rPr>
                                <w:t xml:space="preserve"> - </w:t>
                              </w:r>
                              <w:proofErr w:type="spellStart"/>
                              <w:r w:rsidR="006F6674">
                                <w:rPr>
                                  <w:sz w:val="32"/>
                                </w:rPr>
                                <w:t>st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Prostokąt zaokrąglony 4"/>
                        <wps:cNvSpPr/>
                        <wps:spPr>
                          <a:xfrm>
                            <a:off x="1514475" y="0"/>
                            <a:ext cx="1228725" cy="54292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3">
                              <a:shade val="50000"/>
                            </a:schemeClr>
                          </a:lnRef>
                          <a:fillRef idx="1">
                            <a:schemeClr val="accent3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A211E3" w:rsidRPr="00320AE5" w:rsidRDefault="00BD5561" w:rsidP="006F6674">
                              <w:pPr>
                                <w:spacing w:after="0"/>
                                <w:jc w:val="center"/>
                                <w:rPr>
                                  <w:sz w:val="32"/>
                                </w:rPr>
                              </w:p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3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32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32"/>
                                      </w:rPr>
                                      <m:t>3</m:t>
                                    </m:r>
                                  </m:den>
                                </m:f>
                              </m:oMath>
                              <w:r w:rsidR="00A86ADC" w:rsidRPr="00320AE5">
                                <w:rPr>
                                  <w:sz w:val="32"/>
                                </w:rPr>
                                <w:t xml:space="preserve"> </w:t>
                              </w:r>
                              <w:r w:rsidR="00A211E3" w:rsidRPr="00320AE5">
                                <w:rPr>
                                  <w:sz w:val="32"/>
                                  <w:vertAlign w:val="superscript"/>
                                </w:rPr>
                                <w:t xml:space="preserve"> </w:t>
                              </w:r>
                              <w:r w:rsidR="00A211E3" w:rsidRPr="00320AE5">
                                <w:rPr>
                                  <w:sz w:val="32"/>
                                </w:rPr>
                                <w:t xml:space="preserve">– </w:t>
                              </w:r>
                              <w:r w:rsidR="006F6674">
                                <w:rPr>
                                  <w:sz w:val="32"/>
                                </w:rPr>
                                <w:t xml:space="preserve">3xy+ </w:t>
                              </w:r>
                              <w:r w:rsidR="00FD7445">
                                <w:rPr>
                                  <w:sz w:val="32"/>
                                </w:rPr>
                                <w:t>1</w:t>
                              </w:r>
                              <w:r w:rsidR="00A211E3" w:rsidRPr="00320AE5">
                                <w:rPr>
                                  <w:sz w:val="32"/>
                                </w:rPr>
                                <w:t>6y</w:t>
                              </w:r>
                              <w:r w:rsidR="00A211E3" w:rsidRPr="00320AE5">
                                <w:rPr>
                                  <w:sz w:val="32"/>
                                  <w:vertAlign w:val="superscript"/>
                                </w:rPr>
                                <w:t>3</w:t>
                              </w:r>
                            </w:p>
                            <w:p w:rsidR="00A211E3" w:rsidRPr="00320AE5" w:rsidRDefault="00A211E3" w:rsidP="00A211E3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Strzałka w prawo z wcięciem 5"/>
                        <wps:cNvSpPr/>
                        <wps:spPr>
                          <a:xfrm rot="5400000">
                            <a:off x="123990" y="1047696"/>
                            <a:ext cx="866775" cy="362058"/>
                          </a:xfrm>
                          <a:prstGeom prst="notchedRightArrow">
                            <a:avLst/>
                          </a:prstGeom>
                        </wps:spPr>
                        <wps:style>
                          <a:lnRef idx="2">
                            <a:schemeClr val="accent3"/>
                          </a:lnRef>
                          <a:fillRef idx="1">
                            <a:schemeClr val="lt1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Strzałka w prawo z wcięciem 6"/>
                        <wps:cNvSpPr/>
                        <wps:spPr>
                          <a:xfrm rot="5400000">
                            <a:off x="4705350" y="1057275"/>
                            <a:ext cx="866775" cy="361950"/>
                          </a:xfrm>
                          <a:prstGeom prst="notchedRightArrow">
                            <a:avLst/>
                          </a:prstGeom>
                        </wps:spPr>
                        <wps:style>
                          <a:lnRef idx="2">
                            <a:schemeClr val="accent3"/>
                          </a:lnRef>
                          <a:fillRef idx="1">
                            <a:schemeClr val="lt1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211E3" w:rsidRDefault="00A211E3" w:rsidP="00A211E3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Strzałka w prawo z wcięciem 14"/>
                        <wps:cNvSpPr/>
                        <wps:spPr>
                          <a:xfrm rot="5400000">
                            <a:off x="3166772" y="1047750"/>
                            <a:ext cx="866775" cy="361950"/>
                          </a:xfrm>
                          <a:prstGeom prst="notchedRightArrow">
                            <a:avLst/>
                          </a:prstGeom>
                        </wps:spPr>
                        <wps:style>
                          <a:lnRef idx="2">
                            <a:schemeClr val="accent3"/>
                          </a:lnRef>
                          <a:fillRef idx="1">
                            <a:schemeClr val="lt1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211E3" w:rsidRDefault="00A211E3" w:rsidP="00A211E3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Strzałka w prawo z wcięciem 18"/>
                        <wps:cNvSpPr/>
                        <wps:spPr>
                          <a:xfrm rot="5400000">
                            <a:off x="1687365" y="1047750"/>
                            <a:ext cx="866775" cy="361950"/>
                          </a:xfrm>
                          <a:prstGeom prst="notchedRightArrow">
                            <a:avLst/>
                          </a:prstGeom>
                        </wps:spPr>
                        <wps:style>
                          <a:lnRef idx="2">
                            <a:schemeClr val="accent3"/>
                          </a:lnRef>
                          <a:fillRef idx="1">
                            <a:schemeClr val="lt1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Prostokąt zaokrąglony 21"/>
                        <wps:cNvSpPr/>
                        <wps:spPr>
                          <a:xfrm>
                            <a:off x="-51086" y="1905000"/>
                            <a:ext cx="1217855" cy="54292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4"/>
                          </a:lnRef>
                          <a:fillRef idx="1">
                            <a:schemeClr val="lt1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211E3" w:rsidRDefault="00A211E3" w:rsidP="00A211E3">
                              <w:pPr>
                                <w:jc w:val="center"/>
                              </w:pPr>
                              <w:r>
                                <w:t xml:space="preserve"> 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Prostokąt zaokrąglony 22"/>
                        <wps:cNvSpPr/>
                        <wps:spPr>
                          <a:xfrm>
                            <a:off x="3038475" y="1905000"/>
                            <a:ext cx="1189507" cy="54292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4"/>
                          </a:lnRef>
                          <a:fillRef idx="1">
                            <a:schemeClr val="lt1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Prostokąt zaokrąglony 23"/>
                        <wps:cNvSpPr/>
                        <wps:spPr>
                          <a:xfrm>
                            <a:off x="4552950" y="1905000"/>
                            <a:ext cx="1138237" cy="54292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4"/>
                          </a:lnRef>
                          <a:fillRef idx="1">
                            <a:schemeClr val="lt1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211E3" w:rsidRDefault="00A211E3" w:rsidP="00A211E3">
                              <w:pPr>
                                <w:jc w:val="center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Prostokąt zaokrąglony 24"/>
                        <wps:cNvSpPr/>
                        <wps:spPr>
                          <a:xfrm>
                            <a:off x="1430410" y="1905000"/>
                            <a:ext cx="1312692" cy="54292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4"/>
                          </a:lnRef>
                          <a:fillRef idx="1">
                            <a:schemeClr val="lt1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211E3" w:rsidRDefault="00A211E3" w:rsidP="00A211E3">
                              <w:pPr>
                                <w:jc w:val="center"/>
                              </w:pPr>
                              <w:r>
                                <w:t xml:space="preserve">  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Pole tekstowe 25"/>
                        <wps:cNvSpPr txBox="1"/>
                        <wps:spPr>
                          <a:xfrm>
                            <a:off x="628650" y="1028700"/>
                            <a:ext cx="538162" cy="3714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211E3" w:rsidRPr="00A211E3" w:rsidRDefault="00A211E3">
                              <w:pPr>
                                <w:rPr>
                                  <w:sz w:val="28"/>
                                </w:rPr>
                              </w:pPr>
                              <w:r w:rsidRPr="00A211E3">
                                <w:rPr>
                                  <w:sz w:val="28"/>
                                </w:rPr>
                                <w:t>· (-2)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Pole tekstowe 26"/>
                        <wps:cNvSpPr txBox="1"/>
                        <wps:spPr>
                          <a:xfrm>
                            <a:off x="2162175" y="1028700"/>
                            <a:ext cx="581025" cy="3714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86ADC" w:rsidRPr="00A211E3" w:rsidRDefault="00A86ADC" w:rsidP="00A86ADC">
                              <w:pPr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· 3y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Pole tekstowe 27"/>
                        <wps:cNvSpPr txBox="1"/>
                        <wps:spPr>
                          <a:xfrm>
                            <a:off x="3616468" y="942975"/>
                            <a:ext cx="537845" cy="4572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86ADC" w:rsidRPr="00A211E3" w:rsidRDefault="00A86ADC" w:rsidP="00A86ADC">
                              <w:pPr>
                                <w:rPr>
                                  <w:sz w:val="28"/>
                                </w:rPr>
                              </w:pPr>
                              <w:r w:rsidRPr="00A211E3">
                                <w:rPr>
                                  <w:sz w:val="28"/>
                                </w:rPr>
                                <w:t>·</w:t>
                              </w:r>
                              <w:r>
                                <w:rPr>
                                  <w:sz w:val="28"/>
                                </w:rPr>
                                <w:t xml:space="preserve"> </w:t>
                              </w: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</w:rPr>
                                      <m:t>5</m:t>
                                    </m:r>
                                  </m:den>
                                </m:f>
                              </m:oMath>
                              <w:r>
                                <w:rPr>
                                  <w:sz w:val="28"/>
                                </w:rPr>
                                <w:t xml:space="preserve"> </w:t>
                              </w:r>
                              <w:r w:rsidR="00FD7445">
                                <w:rPr>
                                  <w:sz w:val="28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Pole tekstowe 28"/>
                        <wps:cNvSpPr txBox="1"/>
                        <wps:spPr>
                          <a:xfrm>
                            <a:off x="5152844" y="990600"/>
                            <a:ext cx="594540" cy="3714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86ADC" w:rsidRPr="00A211E3" w:rsidRDefault="00A86ADC" w:rsidP="00A86ADC">
                              <w:pPr>
                                <w:rPr>
                                  <w:sz w:val="28"/>
                                </w:rPr>
                              </w:pPr>
                              <w:r w:rsidRPr="00A211E3">
                                <w:rPr>
                                  <w:sz w:val="28"/>
                                </w:rPr>
                                <w:t>· (-</w:t>
                              </w:r>
                              <w:r w:rsidR="00FD7445">
                                <w:rPr>
                                  <w:sz w:val="28"/>
                                </w:rPr>
                                <w:t>27</w:t>
                              </w:r>
                              <w:r w:rsidRPr="00A211E3">
                                <w:rPr>
                                  <w:sz w:val="28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upa 630" o:spid="_x0000_s1043" style="position:absolute;margin-left:-30.45pt;margin-top:46pt;width:510.75pt;height:192.75pt;z-index:251684864;mso-width-relative:margin" coordorigin="-510" coordsize="57984,244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">
                <v:roundrect id="Prostokąt zaokrąglony 1" o:spid="_x0000_s1044" style="position:absolute;width:11668;height:5429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NABcIA&#10;AADaAAAADwAAAGRycy9kb3ducmV2LnhtbERPTWvCQBC9F/wPywi91Y2tBIluQhWSeumhWpDehuyY&#10;hGZnY3Zr0n/fDRQ8DY/3OdtsNK24Ue8aywqWiwgEcWl1w5WCz1P+tAbhPLLG1jIp+CUHWTp72GKi&#10;7cAfdDv6SoQQdgkqqL3vEildWZNBt7AdceAutjfoA+wrqXscQrhp5XMUxdJgw6Ghxo72NZXfxx+j&#10;oFjurl8DxtE+f5drxrfzuVi9KPU4H183IDyN/i7+dx90mA/TK9OV6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E0AFwgAAANoAAAAPAAAAAAAAAAAAAAAAAJgCAABkcnMvZG93&#10;bnJldi54bWxQSwUGAAAAAAQABAD1AAAAhwMAAAAA&#10;" fillcolor="#9bbb59 [3206]" strokecolor="#4e6128 [1606]" strokeweight="2pt">
                  <v:textbox>
                    <w:txbxContent>
                      <w:p w:rsidR="00A211E3" w:rsidRPr="00FD7445" w:rsidRDefault="00A211E3" w:rsidP="006F6674">
                        <w:pPr>
                          <w:spacing w:after="0"/>
                          <w:jc w:val="center"/>
                          <w:rPr>
                            <w:sz w:val="28"/>
                          </w:rPr>
                        </w:pPr>
                        <w:r w:rsidRPr="00FD7445">
                          <w:rPr>
                            <w:sz w:val="28"/>
                          </w:rPr>
                          <w:t>8</w:t>
                        </w:r>
                        <w:r w:rsidR="00FD7445">
                          <w:rPr>
                            <w:sz w:val="28"/>
                          </w:rPr>
                          <w:t>s</w:t>
                        </w:r>
                        <w:r w:rsidRPr="00FD7445">
                          <w:rPr>
                            <w:sz w:val="28"/>
                            <w:vertAlign w:val="superscript"/>
                          </w:rPr>
                          <w:t xml:space="preserve">2 </w:t>
                        </w:r>
                        <w:r w:rsidRPr="00FD7445">
                          <w:rPr>
                            <w:sz w:val="28"/>
                          </w:rPr>
                          <w:t xml:space="preserve">– </w:t>
                        </w:r>
                        <w:r w:rsidR="00FD7445" w:rsidRPr="00FD7445">
                          <w:rPr>
                            <w:sz w:val="28"/>
                          </w:rPr>
                          <w:t>1</w:t>
                        </w:r>
                        <w:r w:rsidRPr="00FD7445">
                          <w:rPr>
                            <w:sz w:val="28"/>
                          </w:rPr>
                          <w:t>4</w:t>
                        </w:r>
                        <w:r w:rsidR="00FD7445">
                          <w:rPr>
                            <w:sz w:val="28"/>
                          </w:rPr>
                          <w:t>t</w:t>
                        </w:r>
                        <w:r w:rsidRPr="00FD7445">
                          <w:rPr>
                            <w:sz w:val="28"/>
                            <w:vertAlign w:val="superscript"/>
                          </w:rPr>
                          <w:t>2</w:t>
                        </w:r>
                        <w:r w:rsidR="006F6674" w:rsidRPr="00FD7445">
                          <w:rPr>
                            <w:sz w:val="28"/>
                          </w:rPr>
                          <w:t xml:space="preserve">+ </w:t>
                        </w:r>
                        <w:r w:rsidR="00FD7445">
                          <w:rPr>
                            <w:sz w:val="28"/>
                          </w:rPr>
                          <w:t>s</w:t>
                        </w:r>
                        <w:r w:rsidRPr="00FD7445">
                          <w:rPr>
                            <w:sz w:val="28"/>
                          </w:rPr>
                          <w:t xml:space="preserve">  </w:t>
                        </w:r>
                      </w:p>
                    </w:txbxContent>
                  </v:textbox>
                </v:roundrect>
                <v:roundrect id="Prostokąt zaokrąglony 2" o:spid="_x0000_s1045" style="position:absolute;left:30384;width:11470;height:5429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HecsQA&#10;AADaAAAADwAAAGRycy9kb3ducmV2LnhtbESPQWvCQBSE74L/YXlCb7rRliDRTaiCaS89mBakt0f2&#10;mYRm38bsNkn/fbcg9DjMzDfMPptMKwbqXWNZwXoVgSAurW64UvDxflpuQTiPrLG1TAp+yEGWzmd7&#10;TLQd+UxD4SsRIOwSVFB73yVSurImg25lO+LgXW1v0AfZV1L3OAa4aeUmimJpsOGwUGNHx5rKr+Lb&#10;KMjXh9vniHF0PL3JLePL5ZI/PSr1sJiedyA8Tf4/fG+/agUb+LsSboBM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XB3nLEAAAA2gAAAA8AAAAAAAAAAAAAAAAAmAIAAGRycy9k&#10;b3ducmV2LnhtbFBLBQYAAAAABAAEAPUAAACJAwAAAAA=&#10;" fillcolor="#9bbb59 [3206]" strokecolor="#4e6128 [1606]" strokeweight="2pt">
                  <v:textbox>
                    <w:txbxContent>
                      <w:p w:rsidR="00A211E3" w:rsidRPr="00FD7445" w:rsidRDefault="00FD7445" w:rsidP="006F6674">
                        <w:pPr>
                          <w:spacing w:after="0"/>
                          <w:jc w:val="center"/>
                          <w:rPr>
                            <w:sz w:val="18"/>
                          </w:rPr>
                        </w:pPr>
                        <w:r w:rsidRPr="00FD7445">
                          <w:rPr>
                            <w:sz w:val="28"/>
                          </w:rPr>
                          <w:t>2</w:t>
                        </w:r>
                        <w:r w:rsidR="00A211E3" w:rsidRPr="00FD7445">
                          <w:rPr>
                            <w:sz w:val="28"/>
                          </w:rPr>
                          <w:t>5ab</w:t>
                        </w:r>
                        <w:r w:rsidR="00A211E3" w:rsidRPr="00FD7445">
                          <w:rPr>
                            <w:sz w:val="28"/>
                            <w:vertAlign w:val="superscript"/>
                          </w:rPr>
                          <w:t xml:space="preserve">2 </w:t>
                        </w:r>
                        <w:r w:rsidR="006F6674" w:rsidRPr="00FD7445">
                          <w:rPr>
                            <w:sz w:val="28"/>
                          </w:rPr>
                          <w:t>-</w:t>
                        </w:r>
                        <w:r w:rsidR="00A211E3" w:rsidRPr="00FD7445">
                          <w:rPr>
                            <w:sz w:val="28"/>
                          </w:rPr>
                          <w:t xml:space="preserve"> b</w:t>
                        </w:r>
                        <w:r w:rsidR="006F6674" w:rsidRPr="00FD7445">
                          <w:rPr>
                            <w:sz w:val="28"/>
                          </w:rPr>
                          <w:t xml:space="preserve"> - ab</w:t>
                        </w:r>
                      </w:p>
                    </w:txbxContent>
                  </v:textbox>
                </v:roundrect>
                <v:roundrect id="Prostokąt zaokrąglony 3" o:spid="_x0000_s1046" style="position:absolute;left:45042;width:11869;height:5429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176cMA&#10;AADaAAAADwAAAGRycy9kb3ducmV2LnhtbESPQWvCQBSE74L/YXlCb2ZjU0RiVqmCthcPakF6e2Sf&#10;SWj2bcxuk/TfdwXB4zAz3zDZejC16Kh1lWUFsygGQZxbXXGh4Ou8my5AOI+ssbZMCv7IwXo1HmWY&#10;atvzkbqTL0SAsEtRQel9k0rp8pIMusg2xMG72tagD7ItpG6xD3BTy9c4nkuDFYeFEhvalpT/nH6N&#10;gv1sc/vucR5vdwe5YPy4XPZviVIvk+F9CcLT4J/hR/tTK0jgfiXcALn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o176cMAAADaAAAADwAAAAAAAAAAAAAAAACYAgAAZHJzL2Rv&#10;d25yZXYueG1sUEsFBgAAAAAEAAQA9QAAAIgDAAAAAA==&#10;" fillcolor="#9bbb59 [3206]" strokecolor="#4e6128 [1606]" strokeweight="2pt">
                  <v:textbox>
                    <w:txbxContent>
                      <w:p w:rsidR="00A211E3" w:rsidRPr="00320AE5" w:rsidRDefault="00FD7445" w:rsidP="00A211E3">
                        <w:pPr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rFonts w:asciiTheme="minorHAnsi" w:eastAsiaTheme="minorEastAsia" w:hAnsiTheme="minorHAnsi" w:cstheme="minorBidi"/>
                            <w:sz w:val="32"/>
                          </w:rPr>
                          <w:t>1</w:t>
                        </w:r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32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32"/>
                                </w:rPr>
                                <m:t>2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32"/>
                                </w:rPr>
                                <m:t>3</m:t>
                              </m:r>
                            </m:den>
                          </m:f>
                        </m:oMath>
                        <w:r w:rsidR="00A211E3" w:rsidRPr="00320AE5">
                          <w:rPr>
                            <w:sz w:val="32"/>
                          </w:rPr>
                          <w:t>s</w:t>
                        </w:r>
                        <w:r w:rsidR="00A211E3" w:rsidRPr="00320AE5">
                          <w:rPr>
                            <w:sz w:val="32"/>
                            <w:vertAlign w:val="superscript"/>
                          </w:rPr>
                          <w:t xml:space="preserve">2 </w:t>
                        </w:r>
                        <w:r w:rsidR="00A211E3" w:rsidRPr="00320AE5">
                          <w:rPr>
                            <w:sz w:val="32"/>
                          </w:rPr>
                          <w:t xml:space="preserve">+ </w:t>
                        </w:r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32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32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32"/>
                                </w:rPr>
                                <m:t>3</m:t>
                              </m:r>
                            </m:den>
                          </m:f>
                        </m:oMath>
                        <w:r w:rsidR="00A211E3" w:rsidRPr="00320AE5">
                          <w:rPr>
                            <w:sz w:val="32"/>
                          </w:rPr>
                          <w:t>t</w:t>
                        </w:r>
                        <w:r w:rsidR="006F6674">
                          <w:rPr>
                            <w:sz w:val="32"/>
                          </w:rPr>
                          <w:t xml:space="preserve"> - </w:t>
                        </w:r>
                        <w:proofErr w:type="spellStart"/>
                        <w:r w:rsidR="006F6674">
                          <w:rPr>
                            <w:sz w:val="32"/>
                          </w:rPr>
                          <w:t>st</w:t>
                        </w:r>
                        <w:proofErr w:type="spellEnd"/>
                      </w:p>
                    </w:txbxContent>
                  </v:textbox>
                </v:roundrect>
                <v:roundrect id="Prostokąt zaokrąglony 4" o:spid="_x0000_s1047" style="position:absolute;left:15144;width:12288;height:5429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TjncIA&#10;AADaAAAADwAAAGRycy9kb3ducmV2LnhtbESPzarCMBSE94LvEI7gTlN/EKlGUUG9GxdXBXF3aI5t&#10;sTmpTbT17W+ECy6HmfmGmS8bU4gXVS63rGDQj0AQJ1bnnCo4n7a9KQjnkTUWlknBmxwsF+3WHGNt&#10;a/6l19GnIkDYxagg876MpXRJRgZd35bEwbvZyqAPskqlrrAOcFPIYRRNpMGcw0KGJW0ySu7Hp1Gw&#10;G6wf1xon0WZ7kFPG/eWyG4+U6naa1QyEp8Z/w//tH61gDJ8r4QbIx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1ZOOdwgAAANoAAAAPAAAAAAAAAAAAAAAAAJgCAABkcnMvZG93&#10;bnJldi54bWxQSwUGAAAAAAQABAD1AAAAhwMAAAAA&#10;" fillcolor="#9bbb59 [3206]" strokecolor="#4e6128 [1606]" strokeweight="2pt">
                  <v:textbox>
                    <w:txbxContent>
                      <w:p w:rsidR="00A211E3" w:rsidRPr="00320AE5" w:rsidRDefault="00BD5561" w:rsidP="006F6674">
                        <w:pPr>
                          <w:spacing w:after="0"/>
                          <w:jc w:val="center"/>
                          <w:rPr>
                            <w:sz w:val="32"/>
                          </w:rPr>
                        </w:pPr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32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32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32"/>
                                </w:rPr>
                                <m:t>3</m:t>
                              </m:r>
                            </m:den>
                          </m:f>
                        </m:oMath>
                        <w:r w:rsidR="00A86ADC" w:rsidRPr="00320AE5">
                          <w:rPr>
                            <w:sz w:val="32"/>
                          </w:rPr>
                          <w:t xml:space="preserve"> </w:t>
                        </w:r>
                        <w:r w:rsidR="00A211E3" w:rsidRPr="00320AE5">
                          <w:rPr>
                            <w:sz w:val="32"/>
                            <w:vertAlign w:val="superscript"/>
                          </w:rPr>
                          <w:t xml:space="preserve"> </w:t>
                        </w:r>
                        <w:r w:rsidR="00A211E3" w:rsidRPr="00320AE5">
                          <w:rPr>
                            <w:sz w:val="32"/>
                          </w:rPr>
                          <w:t xml:space="preserve">– </w:t>
                        </w:r>
                        <w:r w:rsidR="006F6674">
                          <w:rPr>
                            <w:sz w:val="32"/>
                          </w:rPr>
                          <w:t xml:space="preserve">3xy+ </w:t>
                        </w:r>
                        <w:r w:rsidR="00FD7445">
                          <w:rPr>
                            <w:sz w:val="32"/>
                          </w:rPr>
                          <w:t>1</w:t>
                        </w:r>
                        <w:r w:rsidR="00A211E3" w:rsidRPr="00320AE5">
                          <w:rPr>
                            <w:sz w:val="32"/>
                          </w:rPr>
                          <w:t>6y</w:t>
                        </w:r>
                        <w:r w:rsidR="00A211E3" w:rsidRPr="00320AE5">
                          <w:rPr>
                            <w:sz w:val="32"/>
                            <w:vertAlign w:val="superscript"/>
                          </w:rPr>
                          <w:t>3</w:t>
                        </w:r>
                      </w:p>
                      <w:p w:rsidR="00A211E3" w:rsidRPr="00320AE5" w:rsidRDefault="00A211E3" w:rsidP="00A211E3">
                        <w:pPr>
                          <w:jc w:val="center"/>
                          <w:rPr>
                            <w:sz w:val="20"/>
                          </w:rPr>
                        </w:pPr>
                      </w:p>
                    </w:txbxContent>
                  </v:textbox>
                </v:roundrect>
                <v:shape id="Strzałka w prawo z wcięciem 5" o:spid="_x0000_s1048" type="#_x0000_t94" style="position:absolute;left:1240;top:10476;width:8668;height:3621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UOYcQA&#10;AADaAAAADwAAAGRycy9kb3ducmV2LnhtbESPQWvCQBSE70L/w/IK3symAYOkrlJKLYKQYtJDj6/Z&#10;ZxKbfRuya0z/fbcgeBxm5htmvZ1MJ0YaXGtZwVMUgyCurG65VvBZ7hYrEM4ja+wsk4JfcrDdPMzW&#10;mGl75SONha9FgLDLUEHjfZ9J6aqGDLrI9sTBO9nBoA9yqKUe8BrgppNJHKfSYMthocGeXhuqfoqL&#10;UXA55PkueVulyVh+0Hsvyy/5fVZq/ji9PIPwNPl7+NbeawVL+L8SboD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0FDmHEAAAA2gAAAA8AAAAAAAAAAAAAAAAAmAIAAGRycy9k&#10;b3ducmV2LnhtbFBLBQYAAAAABAAEAPUAAACJAwAAAAA=&#10;" adj="17089" fillcolor="white [3201]" strokecolor="#9bbb59 [3206]" strokeweight="2pt"/>
                <v:shape id="Strzałka w prawo z wcięciem 6" o:spid="_x0000_s1049" type="#_x0000_t94" style="position:absolute;left:47053;top:10572;width:8668;height:3620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0D78IA&#10;AADaAAAADwAAAGRycy9kb3ducmV2LnhtbESPwWrDMBBE74X+g9hCb42cUkxwIpsQ6mKSUxN/wMba&#10;WE6slWupifv3VaGQ4zDzZphVMdleXGn0nWMF81kCgrhxuuNWQX0oXxYgfEDW2DsmBT/kocgfH1aY&#10;aXfjT7ruQytiCfsMFZgQhkxK3xiy6GduII7eyY0WQ5RjK/WIt1hue/maJKm02HFcMDjQxlBz2X9b&#10;Bal7p/N2m9qp1PVw/DJvH7tdpdTz07Reggg0hXv4n6505ODvSrwBMv8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8HQPvwgAAANoAAAAPAAAAAAAAAAAAAAAAAJgCAABkcnMvZG93&#10;bnJldi54bWxQSwUGAAAAAAQABAD1AAAAhwMAAAAA&#10;" adj="17090" fillcolor="white [3201]" strokecolor="#9bbb59 [3206]" strokeweight="2pt">
                  <v:textbox>
                    <w:txbxContent>
                      <w:p w:rsidR="00A211E3" w:rsidRDefault="00A211E3" w:rsidP="00A211E3">
                        <w:pPr>
                          <w:jc w:val="center"/>
                        </w:pPr>
                      </w:p>
                    </w:txbxContent>
                  </v:textbox>
                </v:shape>
                <v:shape id="Strzałka w prawo z wcięciem 14" o:spid="_x0000_s1050" type="#_x0000_t94" style="position:absolute;left:31667;top:10477;width:8668;height:3620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sSpb8A&#10;AADbAAAADwAAAGRycy9kb3ducmV2LnhtbERP24rCMBB9X/Afwgj7tqaKlKUaRURF9MnLB4zN2FSb&#10;SW2idv/eCMK+zeFcZzxtbSUe1PjSsYJ+LwFBnDtdcqHgeFj+/ILwAVlj5ZgU/JGH6aTzNcZMuyfv&#10;6LEPhYgh7DNUYEKoMyl9bsii77maOHJn11gMETaF1A0+Y7it5CBJUmmx5NhgsKa5ofy6v1sFqVvQ&#10;ZbNJbbvUx/p0M8PVdrtW6rvbzkYgArXhX/xxr3WcP4T3L/EAOXk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emxKlvwAAANsAAAAPAAAAAAAAAAAAAAAAAJgCAABkcnMvZG93bnJl&#10;di54bWxQSwUGAAAAAAQABAD1AAAAhAMAAAAA&#10;" adj="17090" fillcolor="white [3201]" strokecolor="#9bbb59 [3206]" strokeweight="2pt">
                  <v:textbox>
                    <w:txbxContent>
                      <w:p w:rsidR="00A211E3" w:rsidRDefault="00A211E3" w:rsidP="00A211E3">
                        <w:pPr>
                          <w:jc w:val="center"/>
                        </w:pPr>
                      </w:p>
                    </w:txbxContent>
                  </v:textbox>
                </v:shape>
                <v:shape id="Strzałka w prawo z wcięciem 18" o:spid="_x0000_s1051" type="#_x0000_t94" style="position:absolute;left:16873;top:10477;width:8668;height:3620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9YYoMMA&#10;AADbAAAADwAAAGRycy9kb3ducmV2LnhtbESPQW/CMAyF75P4D5EncRvpEKqmjlBNE50QnMb4AV7j&#10;NYXGKU0G5d/jw6TdbL3n9z4vy9F36kJDbAMbeJ5loIjrYFtuDBy+qqcXUDEhW+wCk4EbRShXk4cl&#10;FjZc+ZMu+9QoCeFYoAGXUl9oHWtHHuMs9MSi/YTBY5J1aLQd8CrhvtPzLMu1x5alwWFP747q0/7X&#10;G8jDmo7bbe7Hyh7677NbfOx2G2Omj+PbK6hEY/o3/11vrOALrPwiA+jV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9YYoMMAAADbAAAADwAAAAAAAAAAAAAAAACYAgAAZHJzL2Rv&#10;d25yZXYueG1sUEsFBgAAAAAEAAQA9QAAAIgDAAAAAA==&#10;" adj="17090" fillcolor="white [3201]" strokecolor="#9bbb59 [3206]" strokeweight="2pt"/>
                <v:roundrect id="Prostokąt zaokrąglony 21" o:spid="_x0000_s1052" style="position:absolute;left:-510;top:19050;width:12177;height:5429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dap8QA&#10;AADbAAAADwAAAGRycy9kb3ducmV2LnhtbESPQWsCMRSE70L/Q3hCb5pViujWKFIQWipdXMVeH5vX&#10;7NLNy7KJmv77RhA8DjPzDbNcR9uKC/W+caxgMs5AEFdON2wUHA/b0RyED8gaW8ek4I88rFdPgyXm&#10;2l15T5cyGJEg7HNUUIfQ5VL6qiaLfuw64uT9uN5iSLI3Uvd4TXDbymmWzaTFhtNCjR291VT9lmer&#10;IG6/48J8mY+zXezmxf6zeDmVhVLPw7h5BREohkf43n7XCqYTuH1JP0Cu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TXWqfEAAAA2wAAAA8AAAAAAAAAAAAAAAAAmAIAAGRycy9k&#10;b3ducmV2LnhtbFBLBQYAAAAABAAEAPUAAACJAwAAAAA=&#10;" fillcolor="white [3201]" strokecolor="#8064a2 [3207]" strokeweight="2pt">
                  <v:textbox>
                    <w:txbxContent>
                      <w:p w:rsidR="00A211E3" w:rsidRDefault="00A211E3" w:rsidP="00A211E3">
                        <w:pPr>
                          <w:jc w:val="center"/>
                        </w:pPr>
                        <w:r>
                          <w:t xml:space="preserve">   </w:t>
                        </w:r>
                      </w:p>
                    </w:txbxContent>
                  </v:textbox>
                </v:roundrect>
                <v:roundrect id="Prostokąt zaokrąglony 22" o:spid="_x0000_s1053" style="position:absolute;left:30384;top:19050;width:11895;height:5429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XE0MQA&#10;AADbAAAADwAAAGRycy9kb3ducmV2LnhtbESPUWvCMBSF3wf+h3AHe5vpyhhajSKCsLFhsRv6emmu&#10;abG5KU3U7N+bwcDHwznnO5z5MtpOXGjwrWMFL+MMBHHtdMtGwc/35nkCwgdkjZ1jUvBLHpaL0cMc&#10;C+2uvKNLFYxIEPYFKmhC6Aspfd2QRT92PXHyjm6wGJIcjNQDXhPcdjLPsjdpseW00GBP64bqU3W2&#10;CuLmEKdmaz7Odvo1KXef5eu+KpV6eoyrGYhAMdzD/+13rSDP4e9L+gFy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QFxNDEAAAA2wAAAA8AAAAAAAAAAAAAAAAAmAIAAGRycy9k&#10;b3ducmV2LnhtbFBLBQYAAAAABAAEAPUAAACJAwAAAAA=&#10;" fillcolor="white [3201]" strokecolor="#8064a2 [3207]" strokeweight="2pt"/>
                <v:roundrect id="Prostokąt zaokrąglony 23" o:spid="_x0000_s1054" style="position:absolute;left:45529;top:19050;width:11382;height:5429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lhS8QA&#10;AADbAAAADwAAAGRycy9kb3ducmV2LnhtbESPQWsCMRSE7wX/Q3hCbzVbW4pujVIKQkuli6vo9bF5&#10;zS7dvCybqPHfG0HwOMzMN8xsEW0rjtT7xrGC51EGgrhyumGjYLtZPk1A+ICssXVMCs7kYTEfPMww&#10;1+7EazqWwYgEYZ+jgjqELpfSVzVZ9CPXESfvz/UWQ5K9kbrHU4LbVo6z7E1abDgt1NjRZ03Vf3mw&#10;CuJyH6fm13wf7HQ1KdY/xeuuLJR6HMaPdxCBYriHb+0vrWD8Atcv6QfI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tJYUvEAAAA2wAAAA8AAAAAAAAAAAAAAAAAmAIAAGRycy9k&#10;b3ducmV2LnhtbFBLBQYAAAAABAAEAPUAAACJAwAAAAA=&#10;" fillcolor="white [3201]" strokecolor="#8064a2 [3207]" strokeweight="2pt">
                  <v:textbox>
                    <w:txbxContent>
                      <w:p w:rsidR="00A211E3" w:rsidRDefault="00A211E3" w:rsidP="00A211E3">
                        <w:pPr>
                          <w:jc w:val="center"/>
                        </w:pPr>
                        <w:r>
                          <w:t xml:space="preserve"> </w:t>
                        </w:r>
                      </w:p>
                    </w:txbxContent>
                  </v:textbox>
                </v:roundrect>
                <v:roundrect id="Prostokąt zaokrąglony 24" o:spid="_x0000_s1055" style="position:absolute;left:14304;top:19050;width:13127;height:5429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D5P8QA&#10;AADbAAAADwAAAGRycy9kb3ducmV2LnhtbESPUWvCMBSF3wf7D+EO9jbTiYitRhkDYUNZsRN9vTTX&#10;tNjclCZq/PfLYLDHwznnO5zFKtpOXGnwrWMFr6MMBHHtdMtGwf57/TID4QOyxs4xKbiTh9Xy8WGB&#10;hXY33tG1CkYkCPsCFTQh9IWUvm7Ioh+5njh5JzdYDEkORuoBbwluOznOsqm02HJaaLCn94bqc3Wx&#10;CuL6GHPzZT4vNt/Oyt2mnByqUqnnp/g2BxEohv/wX/tDKxhP4PdL+gFy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Sg+T/EAAAA2wAAAA8AAAAAAAAAAAAAAAAAmAIAAGRycy9k&#10;b3ducmV2LnhtbFBLBQYAAAAABAAEAPUAAACJAwAAAAA=&#10;" fillcolor="white [3201]" strokecolor="#8064a2 [3207]" strokeweight="2pt">
                  <v:textbox>
                    <w:txbxContent>
                      <w:p w:rsidR="00A211E3" w:rsidRDefault="00A211E3" w:rsidP="00A211E3">
                        <w:pPr>
                          <w:jc w:val="center"/>
                        </w:pPr>
                        <w:r>
                          <w:t xml:space="preserve">    </w:t>
                        </w:r>
                      </w:p>
                    </w:txbxContent>
                  </v:textbox>
                </v:roundrect>
                <v:shape id="Pole tekstowe 25" o:spid="_x0000_s1056" type="#_x0000_t202" style="position:absolute;left:6286;top:10287;width:5382;height:37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xzqsUA&#10;AADbAAAADwAAAGRycy9kb3ducmV2LnhtbESPQWvCQBSE70L/w/IK3szGgCJpVpGAtEh70Hrp7TX7&#10;TILZt2l2m6T99a4geBxm5hsm24ymET11rrasYB7FIIgLq2suFZw+d7MVCOeRNTaWScEfOdisnyYZ&#10;ptoOfKD+6EsRIOxSVFB536ZSuqIigy6yLXHwzrYz6IPsSqk7HALcNDKJ46U0WHNYqLClvKLicvw1&#10;Cvb57gMP34lZ/Tf56/t52/6cvhZKTZ/H7QsIT6N/hO/tN60gWcDtS/gBcn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DHOqxQAAANsAAAAPAAAAAAAAAAAAAAAAAJgCAABkcnMv&#10;ZG93bnJldi54bWxQSwUGAAAAAAQABAD1AAAAigMAAAAA&#10;" filled="f" stroked="f" strokeweight=".5pt">
                  <v:textbox>
                    <w:txbxContent>
                      <w:p w:rsidR="00A211E3" w:rsidRPr="00A211E3" w:rsidRDefault="00A211E3">
                        <w:pPr>
                          <w:rPr>
                            <w:sz w:val="28"/>
                          </w:rPr>
                        </w:pPr>
                        <w:r w:rsidRPr="00A211E3">
                          <w:rPr>
                            <w:sz w:val="28"/>
                          </w:rPr>
                          <w:t>· (-2)</w:t>
                        </w:r>
                      </w:p>
                    </w:txbxContent>
                  </v:textbox>
                </v:shape>
                <v:shape id="Pole tekstowe 26" o:spid="_x0000_s1057" type="#_x0000_t202" style="position:absolute;left:21621;top:10287;width:5811;height:37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7t3cYA&#10;AADbAAAADwAAAGRycy9kb3ducmV2LnhtbESPQWvCQBSE74X+h+UVems2BiqSZg0hIJVSD9pcenvN&#10;PpNg9m2aXTXtr3cFweMwM98wWT6ZXpxodJ1lBbMoBkFcW91xo6D6Wr0sQDiPrLG3TAr+yEG+fHzI&#10;MNX2zFs67XwjAoRdigpa74dUSle3ZNBFdiAO3t6OBn2QYyP1iOcAN71M4nguDXYcFlocqGypPuyO&#10;RsFHudrg9icxi/++fP/cF8Nv9f2q1PPTVLyB8DT5e/jWXmsFyRyuX8IPkM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t7t3cYAAADbAAAADwAAAAAAAAAAAAAAAACYAgAAZHJz&#10;L2Rvd25yZXYueG1sUEsFBgAAAAAEAAQA9QAAAIsDAAAAAA==&#10;" filled="f" stroked="f" strokeweight=".5pt">
                  <v:textbox>
                    <w:txbxContent>
                      <w:p w:rsidR="00A86ADC" w:rsidRPr="00A211E3" w:rsidRDefault="00A86ADC" w:rsidP="00A86ADC">
                        <w:pPr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· 3y</w:t>
                        </w:r>
                      </w:p>
                    </w:txbxContent>
                  </v:textbox>
                </v:shape>
                <v:shape id="Pole tekstowe 27" o:spid="_x0000_s1058" type="#_x0000_t202" style="position:absolute;left:36164;top:9429;width:5379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JIRsUA&#10;AADbAAAADwAAAGRycy9kb3ducmV2LnhtbESPS4vCQBCE7wv7H4Ze8LZODPgg6ygSkBXRg4+Lt95M&#10;mwQzPdnMqNFf7wiCx6KqvqLG09ZU4kKNKy0r6HUjEMSZ1SXnCva7+fcIhPPIGivLpOBGDqaTz48x&#10;JtpeeUOXrc9FgLBLUEHhfZ1I6bKCDLqurYmDd7SNQR9kk0vd4DXATSXjKBpIgyWHhQJrSgvKTtuz&#10;UbBM52vc/MVmdK/S39VxVv/vD32lOl/t7AeEp9a/w6/2QiuIh/D8En6An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kkhGxQAAANsAAAAPAAAAAAAAAAAAAAAAAJgCAABkcnMv&#10;ZG93bnJldi54bWxQSwUGAAAAAAQABAD1AAAAigMAAAAA&#10;" filled="f" stroked="f" strokeweight=".5pt">
                  <v:textbox>
                    <w:txbxContent>
                      <w:p w:rsidR="00A86ADC" w:rsidRPr="00A211E3" w:rsidRDefault="00A86ADC" w:rsidP="00A86ADC">
                        <w:pPr>
                          <w:rPr>
                            <w:sz w:val="28"/>
                          </w:rPr>
                        </w:pPr>
                        <w:r w:rsidRPr="00A211E3">
                          <w:rPr>
                            <w:sz w:val="28"/>
                          </w:rPr>
                          <w:t>·</w:t>
                        </w:r>
                        <w:r>
                          <w:rPr>
                            <w:sz w:val="28"/>
                          </w:rPr>
                          <w:t xml:space="preserve"> </w:t>
                        </w:r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28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28"/>
                                </w:rPr>
                                <m:t>5</m:t>
                              </m:r>
                            </m:den>
                          </m:f>
                        </m:oMath>
                        <w:r>
                          <w:rPr>
                            <w:sz w:val="28"/>
                          </w:rPr>
                          <w:t xml:space="preserve"> </w:t>
                        </w:r>
                        <w:r w:rsidR="00FD7445">
                          <w:rPr>
                            <w:sz w:val="28"/>
                          </w:rPr>
                          <w:t>b</w:t>
                        </w:r>
                      </w:p>
                    </w:txbxContent>
                  </v:textbox>
                </v:shape>
                <v:shape id="Pole tekstowe 28" o:spid="_x0000_s1059" type="#_x0000_t202" style="position:absolute;left:51528;top:9906;width:5945;height:37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3cNMIA&#10;AADbAAAADwAAAGRycy9kb3ducmV2LnhtbERPy2rCQBTdC/7DcAvudNKAItFRJCAtxS58bNzdZq5J&#10;6MydmJkmsV/vLApdHs57vR2sER21vnas4HWWgCAunK65VHA576dLED4gazSOScGDPGw349EaM+16&#10;PlJ3CqWIIewzVFCF0GRS+qIii37mGuLI3VxrMUTYllK32Mdwa2SaJAtpsebYUGFDeUXF9+nHKvjI&#10;9594/Ert8tfkb4fbrrlfrnOlJi/DbgUi0BD+xX/ud60gjWPjl/gD5OY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Ddw0wgAAANsAAAAPAAAAAAAAAAAAAAAAAJgCAABkcnMvZG93&#10;bnJldi54bWxQSwUGAAAAAAQABAD1AAAAhwMAAAAA&#10;" filled="f" stroked="f" strokeweight=".5pt">
                  <v:textbox>
                    <w:txbxContent>
                      <w:p w:rsidR="00A86ADC" w:rsidRPr="00A211E3" w:rsidRDefault="00A86ADC" w:rsidP="00A86ADC">
                        <w:pPr>
                          <w:rPr>
                            <w:sz w:val="28"/>
                          </w:rPr>
                        </w:pPr>
                        <w:r w:rsidRPr="00A211E3">
                          <w:rPr>
                            <w:sz w:val="28"/>
                          </w:rPr>
                          <w:t>· (-</w:t>
                        </w:r>
                        <w:r w:rsidR="00FD7445">
                          <w:rPr>
                            <w:sz w:val="28"/>
                          </w:rPr>
                          <w:t>27</w:t>
                        </w:r>
                        <w:r w:rsidRPr="00A211E3">
                          <w:rPr>
                            <w:sz w:val="28"/>
                          </w:rPr>
                          <w:t>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D238DC" w:rsidRPr="00E56EA3" w:rsidSect="001400E4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993" w:right="1134" w:bottom="851" w:left="1134" w:header="709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5561" w:rsidRDefault="00BD5561">
      <w:pPr>
        <w:spacing w:after="0" w:line="240" w:lineRule="auto"/>
      </w:pPr>
      <w:r>
        <w:separator/>
      </w:r>
    </w:p>
  </w:endnote>
  <w:endnote w:type="continuationSeparator" w:id="0">
    <w:p w:rsidR="00BD5561" w:rsidRDefault="00BD55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B0E" w:rsidRDefault="00CD6123">
    <w:pPr>
      <w:pStyle w:val="Stopka"/>
    </w:pPr>
    <w:r>
      <w:rPr>
        <w:noProof/>
      </w:rPr>
      <w:drawing>
        <wp:anchor distT="0" distB="0" distL="114300" distR="114300" simplePos="0" relativeHeight="251660288" behindDoc="1" locked="0" layoutInCell="1" allowOverlap="1" wp14:anchorId="481F7219" wp14:editId="79690564">
          <wp:simplePos x="0" y="0"/>
          <wp:positionH relativeFrom="column">
            <wp:posOffset>-768350</wp:posOffset>
          </wp:positionH>
          <wp:positionV relativeFrom="paragraph">
            <wp:posOffset>-1257935</wp:posOffset>
          </wp:positionV>
          <wp:extent cx="7543800" cy="1652270"/>
          <wp:effectExtent l="0" t="0" r="0" b="5080"/>
          <wp:wrapNone/>
          <wp:docPr id="614" name="Obraz 22" descr="numb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2" descr="numb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165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40872172"/>
      <w:docPartObj>
        <w:docPartGallery w:val="Page Numbers (Bottom of Page)"/>
        <w:docPartUnique/>
      </w:docPartObj>
    </w:sdtPr>
    <w:sdtEndPr/>
    <w:sdtContent>
      <w:p w:rsidR="00A43652" w:rsidRDefault="00A43652">
        <w:pPr>
          <w:pStyle w:val="Stopka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62336" behindDoc="0" locked="0" layoutInCell="1" allowOverlap="1" wp14:editId="46B6892E">
                  <wp:simplePos x="0" y="0"/>
                  <wp:positionH relativeFrom="margin">
                    <wp:posOffset>6288405</wp:posOffset>
                  </wp:positionH>
                  <wp:positionV relativeFrom="page">
                    <wp:posOffset>9972040</wp:posOffset>
                  </wp:positionV>
                  <wp:extent cx="436880" cy="716915"/>
                  <wp:effectExtent l="0" t="0" r="20320" b="26035"/>
                  <wp:wrapNone/>
                  <wp:docPr id="625" name="Grupa 8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36880" cy="716915"/>
                            <a:chOff x="1743" y="14699"/>
                            <a:chExt cx="688" cy="1129"/>
                          </a:xfrm>
                        </wpg:grpSpPr>
                        <wps:wsp>
                          <wps:cNvPr id="626" name="AutoShape 7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111" y="15387"/>
                              <a:ext cx="0" cy="44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7" name="Rectangl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3" y="14699"/>
                              <a:ext cx="688" cy="68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A43652" w:rsidRPr="00A43652" w:rsidRDefault="00A43652">
                                <w:pPr>
                                  <w:pStyle w:val="Stopka"/>
                                  <w:jc w:val="center"/>
                                  <w:rPr>
                                    <w:color w:val="FFFFFF" w:themeColor="background1"/>
                                    <w:sz w:val="16"/>
                                    <w:szCs w:val="16"/>
                                  </w:rPr>
                                </w:pPr>
                                <w:r w:rsidRPr="00A43652">
                                  <w:rPr>
                                    <w:color w:val="FFFFFF" w:themeColor="background1"/>
                                    <w:sz w:val="22"/>
                                    <w:szCs w:val="21"/>
                                  </w:rPr>
                                  <w:fldChar w:fldCharType="begin"/>
                                </w:r>
                                <w:r w:rsidRPr="00A43652">
                                  <w:rPr>
                                    <w:color w:val="FFFFFF" w:themeColor="background1"/>
                                  </w:rPr>
                                  <w:instrText>PAGE    \* MERGEFORMAT</w:instrText>
                                </w:r>
                                <w:r w:rsidRPr="00A43652">
                                  <w:rPr>
                                    <w:color w:val="FFFFFF" w:themeColor="background1"/>
                                    <w:sz w:val="22"/>
                                    <w:szCs w:val="21"/>
                                  </w:rPr>
                                  <w:fldChar w:fldCharType="separate"/>
                                </w:r>
                                <w:r w:rsidR="00855C43" w:rsidRPr="00855C43">
                                  <w:rPr>
                                    <w:noProof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1</w:t>
                                </w:r>
                                <w:r w:rsidRPr="00A43652">
                                  <w:rPr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upa 80" o:spid="_x0000_s1062" style="position:absolute;margin-left:495.15pt;margin-top:785.2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vQiaAMAACs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7" o:spid="_x0000_s1063" type="#_x0000_t32" style="position:absolute;left:2111;top:15387;width:0;height:4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6hPkcMAAADcAAAADwAAAGRycy9kb3ducmV2LnhtbESPQYvCMBSE78L+h/AW9qbpCluXahRZ&#10;EHoR0bqeH82zrTYvpYm1+uuNIHgcZuYbZrboTS06al1lWcH3KAJBnFtdcaFgn62GvyCcR9ZYWyYF&#10;N3KwmH8MZphoe+UtdTtfiABhl6CC0vsmkdLlJRl0I9sQB+9oW4M+yLaQusVrgJtajqMolgYrDgsl&#10;NvRXUn7eXYyCn3RiTi7Ntncvs/WhqzfN5V8q9fXZL6cgPPX+HX61U60gHsfwPBOOgJ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oT5HDAAAA3AAAAA8AAAAAAAAAAAAA&#10;AAAAoQIAAGRycy9kb3ducmV2LnhtbFBLBQYAAAAABAAEAPkAAACRAwAAAAA=&#10;" strokecolor="#7f7f7f"/>
                  <v:rect id="Rectangle 78" o:spid="_x0000_s1064" style="position:absolute;left:1743;top:14699;width:688;height: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0mE8YA&#10;AADcAAAADwAAAGRycy9kb3ducmV2LnhtbESPQWvCQBSE7wX/w/KE3upGD7ZGV5HYQqEXq6Xa2yP7&#10;mo3Jvg3ZbRL/fbcg9DjMzDfMajPYWnTU+tKxgukkAUGcO11yoeDj+PLwBMIHZI21Y1JwJQ+b9ehu&#10;hal2Pb9TdwiFiBD2KSowITSplD43ZNFPXEMcvW/XWgxRtoXULfYRbms5S5K5tFhyXDDYUGYorw4/&#10;VkFldpfnt+qanfmzy0770C++Tnul7sfDdgki0BD+w7f2q1Ywnz3C35l4BOT6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K0mE8YAAADcAAAADwAAAAAAAAAAAAAAAACYAgAAZHJz&#10;L2Rvd25yZXYueG1sUEsFBgAAAAAEAAQA9QAAAIsDAAAAAA==&#10;" filled="f" strokecolor="#7f7f7f">
                    <v:textbox>
                      <w:txbxContent>
                        <w:p w:rsidR="00A43652" w:rsidRPr="00A43652" w:rsidRDefault="00A43652">
                          <w:pPr>
                            <w:pStyle w:val="Stopka"/>
                            <w:jc w:val="center"/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  <w:r w:rsidRPr="00A43652">
                            <w:rPr>
                              <w:color w:val="FFFFFF" w:themeColor="background1"/>
                              <w:sz w:val="22"/>
                              <w:szCs w:val="21"/>
                            </w:rPr>
                            <w:fldChar w:fldCharType="begin"/>
                          </w:r>
                          <w:r w:rsidRPr="00A43652">
                            <w:rPr>
                              <w:color w:val="FFFFFF" w:themeColor="background1"/>
                            </w:rPr>
                            <w:instrText>PAGE    \* MERGEFORMAT</w:instrText>
                          </w:r>
                          <w:r w:rsidRPr="00A43652">
                            <w:rPr>
                              <w:color w:val="FFFFFF" w:themeColor="background1"/>
                              <w:sz w:val="22"/>
                              <w:szCs w:val="21"/>
                            </w:rPr>
                            <w:fldChar w:fldCharType="separate"/>
                          </w:r>
                          <w:r w:rsidR="00855C43" w:rsidRPr="00855C43">
                            <w:rPr>
                              <w:noProof/>
                              <w:color w:val="FFFFFF" w:themeColor="background1"/>
                              <w:sz w:val="16"/>
                              <w:szCs w:val="16"/>
                            </w:rPr>
                            <w:t>1</w:t>
                          </w:r>
                          <w:r w:rsidRPr="00A43652"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page"/>
                </v:group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A6E" w:rsidRDefault="00CD6123" w:rsidP="00391A6E">
    <w:pPr>
      <w:pStyle w:val="Stopka"/>
      <w:ind w:hanging="990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EDFCC22" wp14:editId="1AA71A55">
          <wp:simplePos x="0" y="0"/>
          <wp:positionH relativeFrom="column">
            <wp:posOffset>-768350</wp:posOffset>
          </wp:positionH>
          <wp:positionV relativeFrom="paragraph">
            <wp:posOffset>-1257935</wp:posOffset>
          </wp:positionV>
          <wp:extent cx="6772275" cy="1652270"/>
          <wp:effectExtent l="0" t="0" r="9525" b="5080"/>
          <wp:wrapNone/>
          <wp:docPr id="608" name="Obraz 21" descr="numb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1" descr="numb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72275" cy="165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5561" w:rsidRDefault="00BD5561">
      <w:pPr>
        <w:spacing w:after="0" w:line="240" w:lineRule="auto"/>
      </w:pPr>
      <w:r>
        <w:separator/>
      </w:r>
    </w:p>
  </w:footnote>
  <w:footnote w:type="continuationSeparator" w:id="0">
    <w:p w:rsidR="00BD5561" w:rsidRDefault="00BD55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CD6123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C75536" wp14:editId="491CB5AF">
              <wp:simplePos x="0" y="0"/>
              <wp:positionH relativeFrom="page">
                <wp:posOffset>6965315</wp:posOffset>
              </wp:positionH>
              <wp:positionV relativeFrom="page">
                <wp:posOffset>2940050</wp:posOffset>
              </wp:positionV>
              <wp:extent cx="409575" cy="4812030"/>
              <wp:effectExtent l="0" t="0" r="0" b="7620"/>
              <wp:wrapNone/>
              <wp:docPr id="616" name="Pole tekstowe 3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4812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Pr="002C4363" w:rsidRDefault="00D238DC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>
                            <w:rPr>
                              <w:rFonts w:ascii="Times New Roman" w:hAnsi="Times New Roman"/>
                              <w:color w:val="FFFFFF" w:themeColor="background1"/>
                              <w:sz w:val="24"/>
                              <w:szCs w:val="24"/>
                            </w:rPr>
                            <w:t>Mnożenie jednomianów.</w:t>
                          </w:r>
                          <w:r w:rsidR="00A45772" w:rsidRPr="00445235">
                            <w:rPr>
                              <w:color w:val="FFFFFF" w:themeColor="background1"/>
                            </w:rPr>
                            <w:t xml:space="preserve">  </w:t>
                          </w:r>
                          <w:r w:rsidR="00445235" w:rsidRPr="005E12F5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III etap edukacyjny</w:t>
                          </w:r>
                        </w:p>
                        <w:p w:rsidR="00B2641F" w:rsidRPr="002C4363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95" o:spid="_x0000_s1060" type="#_x0000_t202" style="position:absolute;margin-left:548.45pt;margin-top:231.5pt;width:32.25pt;height:378.9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" filled="f" fillcolor="#666" stroked="f" strokeweight=".5pt">
              <v:path arrowok="t"/>
              <v:textbox style="layout-flow:vertical;mso-layout-flow-alt:bottom-to-top">
                <w:txbxContent>
                  <w:p w:rsidR="00B2641F" w:rsidRPr="002C4363" w:rsidRDefault="00D238DC">
                    <w:pPr>
                      <w:jc w:val="center"/>
                      <w:rPr>
                        <w:color w:val="FFFFFF"/>
                      </w:rPr>
                    </w:pPr>
                    <w:r>
                      <w:rPr>
                        <w:rFonts w:ascii="Times New Roman" w:hAnsi="Times New Roman"/>
                        <w:color w:val="FFFFFF" w:themeColor="background1"/>
                        <w:sz w:val="24"/>
                        <w:szCs w:val="24"/>
                      </w:rPr>
                      <w:t>Mnożenie jednomianów.</w:t>
                    </w:r>
                    <w:r w:rsidR="00A45772" w:rsidRPr="00445235">
                      <w:rPr>
                        <w:color w:val="FFFFFF" w:themeColor="background1"/>
                      </w:rPr>
                      <w:t xml:space="preserve">  </w:t>
                    </w:r>
                    <w:r w:rsidR="00445235" w:rsidRPr="005E12F5">
                      <w:rPr>
                        <w:rFonts w:ascii="Times New Roman" w:hAnsi="Times New Roman"/>
                        <w:sz w:val="24"/>
                        <w:szCs w:val="24"/>
                      </w:rPr>
                      <w:t>III etap edukacyjny</w:t>
                    </w:r>
                  </w:p>
                  <w:p w:rsidR="00B2641F" w:rsidRPr="002C4363" w:rsidRDefault="00B2641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6D72D5D6" wp14:editId="698255B8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57150" t="19050" r="81280" b="89535"/>
              <wp:wrapNone/>
              <wp:docPr id="615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ln>
                        <a:headEnd/>
                        <a:tailEnd/>
                      </a:ln>
                    </wps:spPr>
                    <wps:style>
                      <a:lnRef idx="1">
                        <a:schemeClr val="accent4"/>
                      </a:lnRef>
                      <a:fillRef idx="3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4" o:spid="_x0000_s1061" style="position:absolute;margin-left:541.75pt;margin-top:0;width:53.6pt;height:841.95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" fillcolor="#413253 [1639]" strokecolor="#795d9b [3047]">
              <v:fill color2="#775c99 [3015]" rotate="t" angle="180" colors="0 #5d417e;52429f #7b58a6;1 #7b57a8" focus="100%" type="gradient">
                <o:fill v:ext="view" type="gradientUnscaled"/>
              </v:fill>
              <v:shadow on="t" color="black" opacity="22937f" origin=",.5" offset="0,.63889mm"/>
              <v:path arrowok="t"/>
              <v:textbox>
                <w:txbxContent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CD6123" w:rsidP="008D3515">
    <w:pPr>
      <w:pStyle w:val="Nagwek"/>
      <w:tabs>
        <w:tab w:val="clear" w:pos="4320"/>
        <w:tab w:val="clear" w:pos="8640"/>
        <w:tab w:val="left" w:pos="3918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4DFE0C6" wp14:editId="3BBED270">
              <wp:simplePos x="0" y="0"/>
              <wp:positionH relativeFrom="page">
                <wp:posOffset>7012940</wp:posOffset>
              </wp:positionH>
              <wp:positionV relativeFrom="page">
                <wp:posOffset>2940050</wp:posOffset>
              </wp:positionV>
              <wp:extent cx="409575" cy="4812030"/>
              <wp:effectExtent l="0" t="0" r="0" b="7620"/>
              <wp:wrapNone/>
              <wp:docPr id="610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4812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Pr="0038484B" w:rsidRDefault="006F45E2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7F6E2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Odejmowanie pamięciowe</w:t>
                          </w:r>
                          <w:r w:rsidR="00B2641F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.</w:t>
                          </w:r>
                          <w:r w:rsidR="00B2641F" w:rsidRPr="00E17053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 xml:space="preserve"> </w:t>
                          </w:r>
                          <w:r w:rsidR="00B2641F" w:rsidRPr="0038484B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>Klasa 4</w:t>
                          </w:r>
                        </w:p>
                        <w:p w:rsidR="00B2641F" w:rsidRPr="0038484B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65" type="#_x0000_t202" style="position:absolute;margin-left:552.2pt;margin-top:231.5pt;width:32.25pt;height:378.9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" filled="f" fillcolor="#666" stroked="f" strokeweight=".5pt">
              <v:path arrowok="t"/>
              <v:textbox style="layout-flow:vertical;mso-layout-flow-alt:bottom-to-top">
                <w:txbxContent>
                  <w:p w:rsidR="00B2641F" w:rsidRPr="0038484B" w:rsidRDefault="006F45E2">
                    <w:pPr>
                      <w:jc w:val="center"/>
                      <w:rPr>
                        <w:color w:val="FFFFFF"/>
                      </w:rPr>
                    </w:pPr>
                    <w:r w:rsidRPr="007F6E27">
                      <w:rPr>
                        <w:rFonts w:ascii="Times New Roman" w:hAnsi="Times New Roman"/>
                        <w:sz w:val="24"/>
                        <w:szCs w:val="24"/>
                      </w:rPr>
                      <w:t>Odejmowanie pamięciowe</w:t>
                    </w:r>
                    <w:r w:rsidR="00B2641F">
                      <w:rPr>
                        <w:rFonts w:ascii="Times New Roman" w:hAnsi="Times New Roman"/>
                        <w:sz w:val="24"/>
                        <w:szCs w:val="24"/>
                      </w:rPr>
                      <w:t>.</w:t>
                    </w:r>
                    <w:r w:rsidR="00B2641F" w:rsidRPr="00E17053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 xml:space="preserve"> </w:t>
                    </w:r>
                    <w:r w:rsidR="00B2641F" w:rsidRPr="0038484B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>Klasa 4</w:t>
                    </w:r>
                  </w:p>
                  <w:p w:rsidR="00B2641F" w:rsidRPr="0038484B" w:rsidRDefault="00B2641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229BE99B" wp14:editId="525DADC2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19050" t="19050" r="43180" b="51435"/>
              <wp:wrapNone/>
              <wp:docPr id="609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solidFill>
                        <a:srgbClr val="9BBB59"/>
                      </a:solidFill>
                      <a:ln w="38100" algn="ctr">
                        <a:solidFill>
                          <a:srgbClr val="F2F2F2"/>
                        </a:solidFill>
                        <a:miter lim="800000"/>
                        <a:headEnd/>
                        <a:tailEnd/>
                      </a:ln>
                      <a:effectLst>
                        <a:outerShdw dist="28398" dir="3806097" algn="ctr" rotWithShape="0">
                          <a:srgbClr val="4E6128">
                            <a:alpha val="50000"/>
                          </a:srgbClr>
                        </a:outerShdw>
                      </a:effectLst>
                    </wps:spPr>
                    <wps:txbx>
                      <w:txbxContent>
                        <w:p w:rsidR="00B20E1A" w:rsidRDefault="00B20E1A" w:rsidP="00B20E1A">
                          <w:pPr>
                            <w:rPr>
                              <w:rFonts w:eastAsia="Times New Roman"/>
                            </w:rPr>
                          </w:pPr>
                        </w:p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66" style="position:absolute;margin-left:541.75pt;margin-top:0;width:53.6pt;height:841.9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" fillcolor="#9bbb59" strokecolor="#f2f2f2" strokeweight="3pt">
              <v:shadow on="t" color="#4e6128" opacity=".5" offset="1pt"/>
              <v:path arrowok="t"/>
              <v:textbox>
                <w:txbxContent>
                  <w:p w:rsidR="00B20E1A" w:rsidRDefault="00B20E1A" w:rsidP="00B20E1A">
                    <w:pPr>
                      <w:rPr>
                        <w:rFonts w:eastAsia="Times New Roman"/>
                      </w:rPr>
                    </w:pPr>
                  </w:p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B2641F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hint="default"/>
        <w:color w:val="9C007F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hint="default"/>
        <w:color w:val="9C007F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hint="default"/>
        <w:color w:val="FF388C"/>
      </w:rPr>
    </w:lvl>
  </w:abstractNum>
  <w:abstractNum w:abstractNumId="5">
    <w:nsid w:val="02E24A66"/>
    <w:multiLevelType w:val="hybridMultilevel"/>
    <w:tmpl w:val="E5C8C9B0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i w:val="0"/>
        <w:color w:val="7030A0"/>
        <w:sz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7030A0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04270D76"/>
    <w:multiLevelType w:val="hybridMultilevel"/>
    <w:tmpl w:val="19A0528A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i w:val="0"/>
        <w:color w:val="7030A0"/>
        <w:sz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7030A0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249F30D3"/>
    <w:multiLevelType w:val="hybridMultilevel"/>
    <w:tmpl w:val="56DCAADE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i w:val="0"/>
        <w:color w:val="7030A0"/>
        <w:sz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7030A0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30112A48"/>
    <w:multiLevelType w:val="hybridMultilevel"/>
    <w:tmpl w:val="6F3264E0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4EAB4075"/>
    <w:multiLevelType w:val="hybridMultilevel"/>
    <w:tmpl w:val="04DA6C5C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i w:val="0"/>
        <w:color w:val="7030A0"/>
        <w:sz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7030A0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61E96294"/>
    <w:multiLevelType w:val="hybridMultilevel"/>
    <w:tmpl w:val="72E8CA7A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64485E86"/>
    <w:multiLevelType w:val="hybridMultilevel"/>
    <w:tmpl w:val="24FC2FDA"/>
    <w:lvl w:ilvl="0" w:tplc="26F02EB4">
      <w:start w:val="1"/>
      <w:numFmt w:val="lowerLetter"/>
      <w:lvlText w:val="%1)"/>
      <w:lvlJc w:val="left"/>
      <w:pPr>
        <w:ind w:left="186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2">
    <w:nsid w:val="663C62E2"/>
    <w:multiLevelType w:val="hybridMultilevel"/>
    <w:tmpl w:val="406E38CA"/>
    <w:lvl w:ilvl="0" w:tplc="26F02EB4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2718" w:hanging="360"/>
      </w:pPr>
    </w:lvl>
    <w:lvl w:ilvl="2" w:tplc="0415001B" w:tentative="1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13">
    <w:nsid w:val="785B0844"/>
    <w:multiLevelType w:val="hybridMultilevel"/>
    <w:tmpl w:val="8B7695D0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i w:val="0"/>
        <w:color w:val="7030A0"/>
        <w:sz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7030A0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7"/>
  </w:num>
  <w:num w:numId="7">
    <w:abstractNumId w:val="12"/>
  </w:num>
  <w:num w:numId="8">
    <w:abstractNumId w:val="10"/>
  </w:num>
  <w:num w:numId="9">
    <w:abstractNumId w:val="8"/>
  </w:num>
  <w:num w:numId="10">
    <w:abstractNumId w:val="13"/>
  </w:num>
  <w:num w:numId="11">
    <w:abstractNumId w:val="9"/>
  </w:num>
  <w:num w:numId="12">
    <w:abstractNumId w:val="5"/>
  </w:num>
  <w:num w:numId="13">
    <w:abstractNumId w:val="6"/>
  </w:num>
  <w:num w:numId="14">
    <w:abstractNumId w:val="1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/>
  <w:attachedTemplate r:id="rId1"/>
  <w:defaultTabStop w:val="709"/>
  <w:hyphenationZone w:val="420"/>
  <w:drawingGridHorizontalSpacing w:val="110"/>
  <w:displayHorizontalDrawingGridEvery w:val="2"/>
  <w:characterSpacingControl w:val="doNotCompress"/>
  <w:hdrShapeDefaults>
    <o:shapedefaults v:ext="edit" spidmax="2049">
      <o:colormru v:ext="edit" colors="#6f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515"/>
    <w:rsid w:val="00002161"/>
    <w:rsid w:val="00006703"/>
    <w:rsid w:val="00014630"/>
    <w:rsid w:val="00014BE1"/>
    <w:rsid w:val="000242FB"/>
    <w:rsid w:val="00024628"/>
    <w:rsid w:val="00026B64"/>
    <w:rsid w:val="000335B4"/>
    <w:rsid w:val="00034A5D"/>
    <w:rsid w:val="00050B83"/>
    <w:rsid w:val="00057357"/>
    <w:rsid w:val="00060DF6"/>
    <w:rsid w:val="00061311"/>
    <w:rsid w:val="00065FE4"/>
    <w:rsid w:val="00071C70"/>
    <w:rsid w:val="00076A0C"/>
    <w:rsid w:val="000971A1"/>
    <w:rsid w:val="000A0867"/>
    <w:rsid w:val="000A2600"/>
    <w:rsid w:val="000C3545"/>
    <w:rsid w:val="000D10B5"/>
    <w:rsid w:val="000D1D6A"/>
    <w:rsid w:val="000E4DE2"/>
    <w:rsid w:val="000E7550"/>
    <w:rsid w:val="001051BC"/>
    <w:rsid w:val="001160C8"/>
    <w:rsid w:val="00135A05"/>
    <w:rsid w:val="001400E4"/>
    <w:rsid w:val="00151D1C"/>
    <w:rsid w:val="00155D95"/>
    <w:rsid w:val="00162F6D"/>
    <w:rsid w:val="001749F4"/>
    <w:rsid w:val="00185C0E"/>
    <w:rsid w:val="00190708"/>
    <w:rsid w:val="001914FB"/>
    <w:rsid w:val="00193CE8"/>
    <w:rsid w:val="001A18F1"/>
    <w:rsid w:val="001B3C03"/>
    <w:rsid w:val="001F0A36"/>
    <w:rsid w:val="00200894"/>
    <w:rsid w:val="002011E6"/>
    <w:rsid w:val="002152B5"/>
    <w:rsid w:val="00216359"/>
    <w:rsid w:val="00231F5F"/>
    <w:rsid w:val="00237873"/>
    <w:rsid w:val="002411EC"/>
    <w:rsid w:val="00241DB3"/>
    <w:rsid w:val="00254E25"/>
    <w:rsid w:val="00267346"/>
    <w:rsid w:val="00272A30"/>
    <w:rsid w:val="00282A47"/>
    <w:rsid w:val="002843F1"/>
    <w:rsid w:val="002957F1"/>
    <w:rsid w:val="002B424A"/>
    <w:rsid w:val="002B65A3"/>
    <w:rsid w:val="002C2BC9"/>
    <w:rsid w:val="002C4363"/>
    <w:rsid w:val="002E7CAF"/>
    <w:rsid w:val="003012F8"/>
    <w:rsid w:val="00313C00"/>
    <w:rsid w:val="00313C77"/>
    <w:rsid w:val="00320AE5"/>
    <w:rsid w:val="00322D94"/>
    <w:rsid w:val="003245E6"/>
    <w:rsid w:val="00335D2A"/>
    <w:rsid w:val="003367CA"/>
    <w:rsid w:val="0034678F"/>
    <w:rsid w:val="00363955"/>
    <w:rsid w:val="0036692F"/>
    <w:rsid w:val="00367BDF"/>
    <w:rsid w:val="003810ED"/>
    <w:rsid w:val="00382C0E"/>
    <w:rsid w:val="00384396"/>
    <w:rsid w:val="0038484B"/>
    <w:rsid w:val="0038487C"/>
    <w:rsid w:val="00384986"/>
    <w:rsid w:val="0038515A"/>
    <w:rsid w:val="00386D66"/>
    <w:rsid w:val="00391A6E"/>
    <w:rsid w:val="003B51C4"/>
    <w:rsid w:val="003C2150"/>
    <w:rsid w:val="003C50D3"/>
    <w:rsid w:val="003F6AB7"/>
    <w:rsid w:val="0043523E"/>
    <w:rsid w:val="00440514"/>
    <w:rsid w:val="00445235"/>
    <w:rsid w:val="00456B46"/>
    <w:rsid w:val="00483427"/>
    <w:rsid w:val="0048674D"/>
    <w:rsid w:val="00494865"/>
    <w:rsid w:val="00495CF1"/>
    <w:rsid w:val="004D3BBC"/>
    <w:rsid w:val="004E612C"/>
    <w:rsid w:val="00524E3C"/>
    <w:rsid w:val="00525657"/>
    <w:rsid w:val="00526002"/>
    <w:rsid w:val="00533D49"/>
    <w:rsid w:val="00541E77"/>
    <w:rsid w:val="00567D35"/>
    <w:rsid w:val="00573FD3"/>
    <w:rsid w:val="00576739"/>
    <w:rsid w:val="0058526E"/>
    <w:rsid w:val="0059065E"/>
    <w:rsid w:val="005965CF"/>
    <w:rsid w:val="00597AC4"/>
    <w:rsid w:val="005A522C"/>
    <w:rsid w:val="005B3020"/>
    <w:rsid w:val="005B3E89"/>
    <w:rsid w:val="005B5846"/>
    <w:rsid w:val="005C0538"/>
    <w:rsid w:val="005C1B24"/>
    <w:rsid w:val="005D1E81"/>
    <w:rsid w:val="005E1805"/>
    <w:rsid w:val="005E31C7"/>
    <w:rsid w:val="005E5D03"/>
    <w:rsid w:val="00602A02"/>
    <w:rsid w:val="006055F4"/>
    <w:rsid w:val="006369DA"/>
    <w:rsid w:val="00637734"/>
    <w:rsid w:val="00656333"/>
    <w:rsid w:val="0066326B"/>
    <w:rsid w:val="006646CA"/>
    <w:rsid w:val="00670B64"/>
    <w:rsid w:val="00674085"/>
    <w:rsid w:val="006C3566"/>
    <w:rsid w:val="006D3270"/>
    <w:rsid w:val="006E6451"/>
    <w:rsid w:val="006F0410"/>
    <w:rsid w:val="006F45E2"/>
    <w:rsid w:val="006F542C"/>
    <w:rsid w:val="006F6674"/>
    <w:rsid w:val="006F7F39"/>
    <w:rsid w:val="0070112E"/>
    <w:rsid w:val="00710464"/>
    <w:rsid w:val="007137D8"/>
    <w:rsid w:val="0072290E"/>
    <w:rsid w:val="00723E7A"/>
    <w:rsid w:val="007404D3"/>
    <w:rsid w:val="00744622"/>
    <w:rsid w:val="0078241C"/>
    <w:rsid w:val="00784236"/>
    <w:rsid w:val="00786B2F"/>
    <w:rsid w:val="007A1EF6"/>
    <w:rsid w:val="007A5143"/>
    <w:rsid w:val="007B4978"/>
    <w:rsid w:val="007D0166"/>
    <w:rsid w:val="007F7E19"/>
    <w:rsid w:val="00815B14"/>
    <w:rsid w:val="00822FD0"/>
    <w:rsid w:val="00843353"/>
    <w:rsid w:val="00850ED2"/>
    <w:rsid w:val="00855C43"/>
    <w:rsid w:val="0086594A"/>
    <w:rsid w:val="0087262D"/>
    <w:rsid w:val="00875826"/>
    <w:rsid w:val="00886633"/>
    <w:rsid w:val="008A2553"/>
    <w:rsid w:val="008A7D0B"/>
    <w:rsid w:val="008C3BDB"/>
    <w:rsid w:val="008D3515"/>
    <w:rsid w:val="008E0E29"/>
    <w:rsid w:val="008E3144"/>
    <w:rsid w:val="008F2AF5"/>
    <w:rsid w:val="008F7EA5"/>
    <w:rsid w:val="00911D3A"/>
    <w:rsid w:val="0092452D"/>
    <w:rsid w:val="00937563"/>
    <w:rsid w:val="00942478"/>
    <w:rsid w:val="009554A9"/>
    <w:rsid w:val="0095731E"/>
    <w:rsid w:val="00961005"/>
    <w:rsid w:val="00965137"/>
    <w:rsid w:val="00986499"/>
    <w:rsid w:val="00995842"/>
    <w:rsid w:val="00996C8D"/>
    <w:rsid w:val="009A011D"/>
    <w:rsid w:val="009A0611"/>
    <w:rsid w:val="009A3D98"/>
    <w:rsid w:val="009A605F"/>
    <w:rsid w:val="009B10EC"/>
    <w:rsid w:val="009B41E8"/>
    <w:rsid w:val="009B5179"/>
    <w:rsid w:val="009B5BE8"/>
    <w:rsid w:val="009C2C3D"/>
    <w:rsid w:val="009C2EA2"/>
    <w:rsid w:val="009D1405"/>
    <w:rsid w:val="009D7510"/>
    <w:rsid w:val="009E4734"/>
    <w:rsid w:val="009F608D"/>
    <w:rsid w:val="009F6C8B"/>
    <w:rsid w:val="009F7BAA"/>
    <w:rsid w:val="00A0761B"/>
    <w:rsid w:val="00A10120"/>
    <w:rsid w:val="00A105F4"/>
    <w:rsid w:val="00A211E3"/>
    <w:rsid w:val="00A34B26"/>
    <w:rsid w:val="00A427B3"/>
    <w:rsid w:val="00A43652"/>
    <w:rsid w:val="00A45772"/>
    <w:rsid w:val="00A65BF4"/>
    <w:rsid w:val="00A70E60"/>
    <w:rsid w:val="00A8324F"/>
    <w:rsid w:val="00A851AE"/>
    <w:rsid w:val="00A86ADC"/>
    <w:rsid w:val="00A94B7C"/>
    <w:rsid w:val="00AB20C3"/>
    <w:rsid w:val="00AB5BDA"/>
    <w:rsid w:val="00AB728F"/>
    <w:rsid w:val="00AB791E"/>
    <w:rsid w:val="00AC5703"/>
    <w:rsid w:val="00AD0E2A"/>
    <w:rsid w:val="00AD213D"/>
    <w:rsid w:val="00B20264"/>
    <w:rsid w:val="00B20E1A"/>
    <w:rsid w:val="00B2641F"/>
    <w:rsid w:val="00B2712A"/>
    <w:rsid w:val="00B528D2"/>
    <w:rsid w:val="00B55938"/>
    <w:rsid w:val="00B67C58"/>
    <w:rsid w:val="00B725F1"/>
    <w:rsid w:val="00B76FB4"/>
    <w:rsid w:val="00B77A38"/>
    <w:rsid w:val="00B80411"/>
    <w:rsid w:val="00B96B00"/>
    <w:rsid w:val="00BA4064"/>
    <w:rsid w:val="00BB740B"/>
    <w:rsid w:val="00BC3506"/>
    <w:rsid w:val="00BD5561"/>
    <w:rsid w:val="00BD704E"/>
    <w:rsid w:val="00BE37E4"/>
    <w:rsid w:val="00BE75CE"/>
    <w:rsid w:val="00C123B1"/>
    <w:rsid w:val="00C34D7F"/>
    <w:rsid w:val="00C4260D"/>
    <w:rsid w:val="00C56F1F"/>
    <w:rsid w:val="00C73231"/>
    <w:rsid w:val="00C73DB8"/>
    <w:rsid w:val="00C75285"/>
    <w:rsid w:val="00C86A10"/>
    <w:rsid w:val="00C93A60"/>
    <w:rsid w:val="00CA60E8"/>
    <w:rsid w:val="00CC4027"/>
    <w:rsid w:val="00CD3BCD"/>
    <w:rsid w:val="00CD4929"/>
    <w:rsid w:val="00CD6123"/>
    <w:rsid w:val="00CE577E"/>
    <w:rsid w:val="00D00048"/>
    <w:rsid w:val="00D21E13"/>
    <w:rsid w:val="00D237C0"/>
    <w:rsid w:val="00D238DC"/>
    <w:rsid w:val="00D24FA6"/>
    <w:rsid w:val="00D31626"/>
    <w:rsid w:val="00D32477"/>
    <w:rsid w:val="00D3383F"/>
    <w:rsid w:val="00D36EC9"/>
    <w:rsid w:val="00D464CB"/>
    <w:rsid w:val="00D469F5"/>
    <w:rsid w:val="00D61106"/>
    <w:rsid w:val="00D623FB"/>
    <w:rsid w:val="00D62D67"/>
    <w:rsid w:val="00D6553D"/>
    <w:rsid w:val="00D75403"/>
    <w:rsid w:val="00D90B1D"/>
    <w:rsid w:val="00DA1DCA"/>
    <w:rsid w:val="00DB718D"/>
    <w:rsid w:val="00DC28F1"/>
    <w:rsid w:val="00DF0D08"/>
    <w:rsid w:val="00E04B0E"/>
    <w:rsid w:val="00E108FB"/>
    <w:rsid w:val="00E13D1C"/>
    <w:rsid w:val="00E13F30"/>
    <w:rsid w:val="00E17053"/>
    <w:rsid w:val="00E272AE"/>
    <w:rsid w:val="00E325C2"/>
    <w:rsid w:val="00E32EC0"/>
    <w:rsid w:val="00E337F2"/>
    <w:rsid w:val="00E456ED"/>
    <w:rsid w:val="00E4620A"/>
    <w:rsid w:val="00E46BF4"/>
    <w:rsid w:val="00E56EA3"/>
    <w:rsid w:val="00E6075E"/>
    <w:rsid w:val="00E95A52"/>
    <w:rsid w:val="00EC015C"/>
    <w:rsid w:val="00EC4C37"/>
    <w:rsid w:val="00EC6BF1"/>
    <w:rsid w:val="00ED65FA"/>
    <w:rsid w:val="00EE2B0C"/>
    <w:rsid w:val="00EF6334"/>
    <w:rsid w:val="00F13A03"/>
    <w:rsid w:val="00F3057A"/>
    <w:rsid w:val="00F42F1F"/>
    <w:rsid w:val="00F45D0A"/>
    <w:rsid w:val="00F45D37"/>
    <w:rsid w:val="00F53D26"/>
    <w:rsid w:val="00F541B2"/>
    <w:rsid w:val="00F6262A"/>
    <w:rsid w:val="00F65C84"/>
    <w:rsid w:val="00F93220"/>
    <w:rsid w:val="00FA3D50"/>
    <w:rsid w:val="00FC3E79"/>
    <w:rsid w:val="00FC485E"/>
    <w:rsid w:val="00FD7445"/>
    <w:rsid w:val="00FE23C4"/>
    <w:rsid w:val="00FF1EEC"/>
    <w:rsid w:val="00FF2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6f3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2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3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4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5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semiHidden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67"/>
    <w:rsid w:val="002411EC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dniasiatka1akcent3">
    <w:name w:val="Medium Grid 1 Accent 3"/>
    <w:basedOn w:val="Standardowy"/>
    <w:uiPriority w:val="67"/>
    <w:rsid w:val="00D464CB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2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3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4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5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semiHidden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67"/>
    <w:rsid w:val="002411EC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dniasiatka1akcent3">
    <w:name w:val="Medium Grid 1 Accent 3"/>
    <w:basedOn w:val="Standardowy"/>
    <w:uiPriority w:val="67"/>
    <w:rsid w:val="00D464CB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2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085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45\AdjacencyMergeLette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B187FD-CD5C-4CF5-B911-1877DE6AE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AdjacencyMergeLetter</Template>
  <TotalTime>8</TotalTime>
  <Pages>1</Pages>
  <Words>8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Zadanie:</vt:lpstr>
    </vt:vector>
  </TitlesOfParts>
  <Company/>
  <LinksUpToDate>false</LinksUpToDate>
  <CharactersWithSpaces>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</dc:title>
  <dc:subject>Liczby i cyfry. Klasa 4</dc:subject>
  <dc:creator>Ania</dc:creator>
  <cp:keywords>Wyrażenie, suma, różnica, zapisywanie</cp:keywords>
  <cp:lastModifiedBy>Ania</cp:lastModifiedBy>
  <cp:revision>5</cp:revision>
  <cp:lastPrinted>2013-08-21T15:28:00Z</cp:lastPrinted>
  <dcterms:created xsi:type="dcterms:W3CDTF">2013-08-21T15:20:00Z</dcterms:created>
  <dcterms:modified xsi:type="dcterms:W3CDTF">2013-08-21T15:28:00Z</dcterms:modified>
</cp:coreProperties>
</file>